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7E585" w14:textId="3FE0B6D2" w:rsidR="007166CE" w:rsidRDefault="00D01140" w:rsidP="000D6773">
      <w:pPr>
        <w:pStyle w:val="berschrift1"/>
        <w:rPr>
          <w:b w:val="0"/>
          <w:bCs w:val="0"/>
          <w:sz w:val="32"/>
          <w:szCs w:val="32"/>
        </w:rPr>
      </w:pPr>
      <w:r>
        <w:rPr>
          <w:b w:val="0"/>
          <w:bCs w:val="0"/>
          <w:noProof/>
          <w:sz w:val="32"/>
          <w:szCs w:val="32"/>
        </w:rPr>
        <w:drawing>
          <wp:inline distT="0" distB="0" distL="0" distR="0" wp14:anchorId="2AD26CD5" wp14:editId="32607FC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4D1E18" w14:textId="77777777" w:rsidR="007166CE" w:rsidRDefault="007166CE" w:rsidP="007166CE">
      <w:pPr>
        <w:pStyle w:val="berschrift1"/>
      </w:pPr>
      <w:r>
        <w:br w:type="page"/>
      </w:r>
      <w:r>
        <w:lastRenderedPageBreak/>
        <w:t>Vorwort</w:t>
      </w:r>
    </w:p>
    <w:p w14:paraId="2C88657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7A8A161" w14:textId="77777777" w:rsidR="007E1779" w:rsidRDefault="008D7463" w:rsidP="007166CE">
      <w:r>
        <w:t xml:space="preserve">Dieses Jahr hat uns allen eine Menge abverlangt – doch Gott hat uns hindurchgetragen. </w:t>
      </w:r>
    </w:p>
    <w:p w14:paraId="6B43CD5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3299145" w14:textId="77777777" w:rsidR="007E1779" w:rsidRDefault="007E1779" w:rsidP="007166CE">
      <w:r>
        <w:t>Vielleicht hat aber auch der eine oder die andere Lust, mitzumachen und neue Bücher zu erstellen – sprecht mich einfach an.</w:t>
      </w:r>
    </w:p>
    <w:p w14:paraId="0CB6D7EA" w14:textId="77777777" w:rsidR="007166CE" w:rsidRDefault="007166CE" w:rsidP="007166CE">
      <w:r>
        <w:t>Euch allen wünsche ich Gottes reichen Segen und dass Ihr für Euch interessante Texte hier findet. Für Anregungen bin ich immer dankbar.</w:t>
      </w:r>
    </w:p>
    <w:p w14:paraId="5D85E94C" w14:textId="77777777" w:rsidR="007166CE" w:rsidRDefault="007166CE" w:rsidP="007166CE">
      <w:r>
        <w:t>Gruß &amp; Segen,</w:t>
      </w:r>
    </w:p>
    <w:p w14:paraId="7553F8C6" w14:textId="77777777" w:rsidR="007166CE" w:rsidRDefault="007166CE" w:rsidP="007166CE">
      <w:r>
        <w:t>Andreas</w:t>
      </w:r>
    </w:p>
    <w:p w14:paraId="317BC0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F84926" w14:textId="77777777" w:rsidR="000D6773" w:rsidRDefault="000D6773" w:rsidP="000D6773">
      <w:pPr>
        <w:pStyle w:val="berschrift1"/>
        <w:rPr>
          <w:sz w:val="48"/>
        </w:rPr>
      </w:pPr>
      <w:r>
        <w:t>Bucer, Martin - Straßburger Catechismus</w:t>
      </w:r>
    </w:p>
    <w:p w14:paraId="1D1B087B" w14:textId="77777777" w:rsidR="000D6773" w:rsidRDefault="000D6773" w:rsidP="000D6773">
      <w:pPr>
        <w:pStyle w:val="StandardWeb"/>
      </w:pPr>
      <w:r>
        <w:t xml:space="preserve">1534 </w:t>
      </w:r>
    </w:p>
    <w:p w14:paraId="312109B6" w14:textId="77777777" w:rsidR="000D6773" w:rsidRDefault="000D6773" w:rsidP="000D6773">
      <w:pPr>
        <w:pStyle w:val="StandardWeb"/>
      </w:pPr>
      <w:r>
        <w:t xml:space="preserve">Das ist/ </w:t>
      </w:r>
      <w:proofErr w:type="spellStart"/>
      <w:r>
        <w:t>ain</w:t>
      </w:r>
      <w:proofErr w:type="spellEnd"/>
      <w:r>
        <w:t xml:space="preserve"> </w:t>
      </w:r>
      <w:proofErr w:type="spellStart"/>
      <w:r>
        <w:t>kurtze</w:t>
      </w:r>
      <w:proofErr w:type="spellEnd"/>
      <w:r>
        <w:t xml:space="preserve"> summa alles </w:t>
      </w:r>
      <w:proofErr w:type="spellStart"/>
      <w:r>
        <w:t>innhalts</w:t>
      </w:r>
      <w:proofErr w:type="spellEnd"/>
      <w:r>
        <w:t xml:space="preserve"> der Christlichen leere/ für die </w:t>
      </w:r>
      <w:proofErr w:type="spellStart"/>
      <w:r>
        <w:t>Jungern</w:t>
      </w:r>
      <w:proofErr w:type="spellEnd"/>
      <w:r>
        <w:t xml:space="preserve">/ </w:t>
      </w:r>
      <w:proofErr w:type="spellStart"/>
      <w:r>
        <w:t>vnd</w:t>
      </w:r>
      <w:proofErr w:type="spellEnd"/>
      <w:r>
        <w:t xml:space="preserve"> </w:t>
      </w:r>
      <w:proofErr w:type="spellStart"/>
      <w:r>
        <w:t>anfahenden</w:t>
      </w:r>
      <w:proofErr w:type="spellEnd"/>
      <w:r>
        <w:t xml:space="preserve"> gestellt. </w:t>
      </w:r>
    </w:p>
    <w:p w14:paraId="5B7E5957" w14:textId="77777777" w:rsidR="000D6773" w:rsidRDefault="000D6773" w:rsidP="000D6773">
      <w:pPr>
        <w:pStyle w:val="StandardWeb"/>
      </w:pPr>
      <w:r>
        <w:t xml:space="preserve">Durch die Prediger </w:t>
      </w:r>
      <w:proofErr w:type="spellStart"/>
      <w:r>
        <w:t>vnd</w:t>
      </w:r>
      <w:proofErr w:type="spellEnd"/>
      <w:r>
        <w:t xml:space="preserve"> </w:t>
      </w:r>
      <w:proofErr w:type="spellStart"/>
      <w:r>
        <w:t>diener</w:t>
      </w:r>
      <w:proofErr w:type="spellEnd"/>
      <w:r>
        <w:t xml:space="preserve"> der </w:t>
      </w:r>
      <w:proofErr w:type="spellStart"/>
      <w:r>
        <w:t>gemain</w:t>
      </w:r>
      <w:proofErr w:type="spellEnd"/>
      <w:r>
        <w:t xml:space="preserve"> zu Straßburg. </w:t>
      </w:r>
    </w:p>
    <w:p w14:paraId="193650B9" w14:textId="77777777" w:rsidR="000D6773" w:rsidRDefault="000D6773" w:rsidP="000D6773">
      <w:pPr>
        <w:pStyle w:val="StandardWeb"/>
      </w:pPr>
      <w:r>
        <w:t xml:space="preserve">Ain Kurtze summ alles </w:t>
      </w:r>
      <w:proofErr w:type="spellStart"/>
      <w:r>
        <w:t>innhalts</w:t>
      </w:r>
      <w:proofErr w:type="spellEnd"/>
      <w:r>
        <w:t xml:space="preserve"> der Christlichen leere/ für die </w:t>
      </w:r>
      <w:proofErr w:type="spellStart"/>
      <w:r>
        <w:t>Jungern</w:t>
      </w:r>
      <w:proofErr w:type="spellEnd"/>
      <w:r>
        <w:t xml:space="preserve">/ </w:t>
      </w:r>
      <w:proofErr w:type="spellStart"/>
      <w:r>
        <w:t>vnd</w:t>
      </w:r>
      <w:proofErr w:type="spellEnd"/>
      <w:r>
        <w:t xml:space="preserve"> </w:t>
      </w:r>
      <w:proofErr w:type="spellStart"/>
      <w:r>
        <w:t>anfahenden</w:t>
      </w:r>
      <w:proofErr w:type="spellEnd"/>
      <w:r>
        <w:t xml:space="preserve">. </w:t>
      </w:r>
    </w:p>
    <w:p w14:paraId="53C3952F" w14:textId="77777777" w:rsidR="000D6773" w:rsidRDefault="000D6773" w:rsidP="000D6773">
      <w:pPr>
        <w:pStyle w:val="StandardWeb"/>
      </w:pPr>
      <w:r>
        <w:rPr>
          <w:rStyle w:val="Fett"/>
          <w:rFonts w:eastAsiaTheme="majorEastAsia"/>
        </w:rPr>
        <w:t>Vatter</w:t>
      </w:r>
      <w:r>
        <w:br/>
      </w:r>
      <w:proofErr w:type="spellStart"/>
      <w:r>
        <w:t>LIebes</w:t>
      </w:r>
      <w:proofErr w:type="spellEnd"/>
      <w:r>
        <w:t xml:space="preserve"> </w:t>
      </w:r>
      <w:proofErr w:type="spellStart"/>
      <w:r>
        <w:t>kind</w:t>
      </w:r>
      <w:proofErr w:type="spellEnd"/>
      <w:r>
        <w:t xml:space="preserve">/ du bist auf den Namen Gottes </w:t>
      </w:r>
      <w:proofErr w:type="spellStart"/>
      <w:r>
        <w:t>vatters</w:t>
      </w:r>
      <w:proofErr w:type="spellEnd"/>
      <w:r>
        <w:t xml:space="preserve">/ Suns/ </w:t>
      </w:r>
      <w:proofErr w:type="spellStart"/>
      <w:r>
        <w:t>vnd</w:t>
      </w:r>
      <w:proofErr w:type="spellEnd"/>
      <w:r>
        <w:t xml:space="preserve"> </w:t>
      </w:r>
      <w:proofErr w:type="spellStart"/>
      <w:r>
        <w:t>hailigen</w:t>
      </w:r>
      <w:proofErr w:type="spellEnd"/>
      <w:r>
        <w:t xml:space="preserve"> </w:t>
      </w:r>
      <w:proofErr w:type="spellStart"/>
      <w:r>
        <w:t>gaysts</w:t>
      </w:r>
      <w:proofErr w:type="spellEnd"/>
      <w:r>
        <w:t xml:space="preserve"> </w:t>
      </w:r>
      <w:proofErr w:type="spellStart"/>
      <w:r>
        <w:t>getauffet</w:t>
      </w:r>
      <w:proofErr w:type="spellEnd"/>
      <w:r>
        <w:t xml:space="preserve">/ was ist nun dein glaube von </w:t>
      </w:r>
      <w:proofErr w:type="spellStart"/>
      <w:r>
        <w:t>Got</w:t>
      </w:r>
      <w:proofErr w:type="spellEnd"/>
      <w:r>
        <w:t xml:space="preserve"> </w:t>
      </w:r>
      <w:proofErr w:type="spellStart"/>
      <w:r>
        <w:t>vatter</w:t>
      </w:r>
      <w:proofErr w:type="spellEnd"/>
      <w:r>
        <w:t xml:space="preserve">/ Sun/ </w:t>
      </w:r>
      <w:proofErr w:type="spellStart"/>
      <w:r>
        <w:t>vnd</w:t>
      </w:r>
      <w:proofErr w:type="spellEnd"/>
      <w:r>
        <w:t xml:space="preserve"> </w:t>
      </w:r>
      <w:proofErr w:type="spellStart"/>
      <w:r>
        <w:t>hailigem</w:t>
      </w:r>
      <w:proofErr w:type="spellEnd"/>
      <w:r>
        <w:t xml:space="preserve"> </w:t>
      </w:r>
      <w:proofErr w:type="spellStart"/>
      <w:r>
        <w:t>gayst</w:t>
      </w:r>
      <w:proofErr w:type="spellEnd"/>
      <w:r>
        <w:t xml:space="preserve">? </w:t>
      </w:r>
    </w:p>
    <w:p w14:paraId="113F0CF6" w14:textId="77777777" w:rsidR="000D6773" w:rsidRDefault="000D6773" w:rsidP="000D6773">
      <w:pPr>
        <w:pStyle w:val="StandardWeb"/>
      </w:pPr>
      <w:r>
        <w:rPr>
          <w:rStyle w:val="Fett"/>
          <w:rFonts w:eastAsiaTheme="majorEastAsia"/>
        </w:rPr>
        <w:t>Kind</w:t>
      </w:r>
      <w:r>
        <w:br/>
        <w:t xml:space="preserve">Wie ich </w:t>
      </w:r>
      <w:proofErr w:type="spellStart"/>
      <w:r>
        <w:t>inn</w:t>
      </w:r>
      <w:proofErr w:type="spellEnd"/>
      <w:r>
        <w:t xml:space="preserve"> </w:t>
      </w:r>
      <w:proofErr w:type="spellStart"/>
      <w:r>
        <w:t>Articklen</w:t>
      </w:r>
      <w:proofErr w:type="spellEnd"/>
      <w:r>
        <w:t xml:space="preserve"> des Christlichen </w:t>
      </w:r>
      <w:proofErr w:type="spellStart"/>
      <w:r>
        <w:t>glaubens</w:t>
      </w:r>
      <w:proofErr w:type="spellEnd"/>
      <w:r>
        <w:t xml:space="preserve"> geleeret bin. </w:t>
      </w:r>
    </w:p>
    <w:p w14:paraId="3AE0E786" w14:textId="77777777" w:rsidR="000D6773" w:rsidRDefault="000D6773" w:rsidP="000D6773">
      <w:pPr>
        <w:pStyle w:val="StandardWeb"/>
      </w:pPr>
      <w:r>
        <w:rPr>
          <w:rStyle w:val="Fett"/>
          <w:rFonts w:eastAsiaTheme="majorEastAsia"/>
        </w:rPr>
        <w:t>Vatter</w:t>
      </w:r>
      <w:r>
        <w:br/>
      </w:r>
      <w:proofErr w:type="spellStart"/>
      <w:r>
        <w:t>Erzele</w:t>
      </w:r>
      <w:proofErr w:type="spellEnd"/>
      <w:r>
        <w:t xml:space="preserve"> die? </w:t>
      </w:r>
    </w:p>
    <w:p w14:paraId="611ED552" w14:textId="77777777" w:rsidR="000D6773" w:rsidRDefault="000D6773" w:rsidP="000D6773">
      <w:pPr>
        <w:pStyle w:val="StandardWeb"/>
      </w:pPr>
      <w:r>
        <w:rPr>
          <w:rStyle w:val="Fett"/>
          <w:rFonts w:eastAsiaTheme="majorEastAsia"/>
        </w:rPr>
        <w:t xml:space="preserve">Der </w:t>
      </w:r>
      <w:proofErr w:type="spellStart"/>
      <w:r>
        <w:rPr>
          <w:rStyle w:val="Fett"/>
          <w:rFonts w:eastAsiaTheme="majorEastAsia"/>
        </w:rPr>
        <w:t>gemain</w:t>
      </w:r>
      <w:proofErr w:type="spellEnd"/>
      <w:r>
        <w:rPr>
          <w:rStyle w:val="Fett"/>
          <w:rFonts w:eastAsiaTheme="majorEastAsia"/>
        </w:rPr>
        <w:t xml:space="preserve"> Christlich glaub.</w:t>
      </w:r>
      <w:r>
        <w:t xml:space="preserve"> </w:t>
      </w:r>
    </w:p>
    <w:p w14:paraId="76EA9C3A" w14:textId="77777777" w:rsidR="000D6773" w:rsidRDefault="000D6773" w:rsidP="000D6773">
      <w:pPr>
        <w:pStyle w:val="StandardWeb"/>
      </w:pPr>
      <w:r>
        <w:rPr>
          <w:rStyle w:val="Fett"/>
          <w:rFonts w:eastAsiaTheme="majorEastAsia"/>
        </w:rPr>
        <w:t>Kind</w:t>
      </w:r>
      <w:r>
        <w:br/>
        <w:t xml:space="preserve">Ich glaub in </w:t>
      </w:r>
      <w:proofErr w:type="spellStart"/>
      <w:r>
        <w:t>Got</w:t>
      </w:r>
      <w:proofErr w:type="spellEnd"/>
      <w:r>
        <w:t xml:space="preserve"> </w:t>
      </w:r>
      <w:proofErr w:type="spellStart"/>
      <w:r>
        <w:t>vatter</w:t>
      </w:r>
      <w:proofErr w:type="spellEnd"/>
      <w:r>
        <w:t xml:space="preserve">/ den </w:t>
      </w:r>
      <w:proofErr w:type="spellStart"/>
      <w:r>
        <w:t>Almechtigen</w:t>
      </w:r>
      <w:proofErr w:type="spellEnd"/>
      <w:r>
        <w:t xml:space="preserve"> </w:t>
      </w:r>
      <w:proofErr w:type="spellStart"/>
      <w:r>
        <w:t>vatter</w:t>
      </w:r>
      <w:proofErr w:type="spellEnd"/>
      <w:r>
        <w:t xml:space="preserve">/ </w:t>
      </w:r>
      <w:proofErr w:type="spellStart"/>
      <w:r>
        <w:t>schöpffer</w:t>
      </w:r>
      <w:proofErr w:type="spellEnd"/>
      <w:r>
        <w:t xml:space="preserve"> </w:t>
      </w:r>
      <w:proofErr w:type="spellStart"/>
      <w:r>
        <w:t>himels</w:t>
      </w:r>
      <w:proofErr w:type="spellEnd"/>
      <w:r>
        <w:t xml:space="preserve"> </w:t>
      </w:r>
      <w:proofErr w:type="spellStart"/>
      <w:r>
        <w:t>vnd</w:t>
      </w:r>
      <w:proofErr w:type="spellEnd"/>
      <w:r>
        <w:t xml:space="preserve"> der erden. </w:t>
      </w:r>
      <w:proofErr w:type="spellStart"/>
      <w:r>
        <w:t>Vnd</w:t>
      </w:r>
      <w:proofErr w:type="spellEnd"/>
      <w:r>
        <w:t xml:space="preserve"> in Jesum Christum seinen </w:t>
      </w:r>
      <w:proofErr w:type="spellStart"/>
      <w:r>
        <w:t>ainigen</w:t>
      </w:r>
      <w:proofErr w:type="spellEnd"/>
      <w:r>
        <w:t xml:space="preserve"> </w:t>
      </w:r>
      <w:proofErr w:type="spellStart"/>
      <w:r>
        <w:t>sun</w:t>
      </w:r>
      <w:proofErr w:type="spellEnd"/>
      <w:r>
        <w:t xml:space="preserve">/ </w:t>
      </w:r>
      <w:proofErr w:type="spellStart"/>
      <w:r>
        <w:t>vnseren</w:t>
      </w:r>
      <w:proofErr w:type="spellEnd"/>
      <w:r>
        <w:t xml:space="preserve"> Herren/ Der empfangen ist vom </w:t>
      </w:r>
      <w:proofErr w:type="spellStart"/>
      <w:r>
        <w:t>hailigen</w:t>
      </w:r>
      <w:proofErr w:type="spellEnd"/>
      <w:r>
        <w:t xml:space="preserve"> </w:t>
      </w:r>
      <w:proofErr w:type="spellStart"/>
      <w:r>
        <w:t>gayst</w:t>
      </w:r>
      <w:proofErr w:type="spellEnd"/>
      <w:r>
        <w:t xml:space="preserve">/ geboren </w:t>
      </w:r>
      <w:proofErr w:type="spellStart"/>
      <w:r>
        <w:t>auß</w:t>
      </w:r>
      <w:proofErr w:type="spellEnd"/>
      <w:r>
        <w:t xml:space="preserve"> Maria der </w:t>
      </w:r>
      <w:proofErr w:type="spellStart"/>
      <w:r>
        <w:t>junckfrawen</w:t>
      </w:r>
      <w:proofErr w:type="spellEnd"/>
      <w:r>
        <w:t xml:space="preserve">/ gelitten </w:t>
      </w:r>
      <w:proofErr w:type="spellStart"/>
      <w:r>
        <w:t>vnder</w:t>
      </w:r>
      <w:proofErr w:type="spellEnd"/>
      <w:r>
        <w:t xml:space="preserve"> Pontio Pilato/ </w:t>
      </w:r>
      <w:proofErr w:type="spellStart"/>
      <w:r>
        <w:t>gecreütziget</w:t>
      </w:r>
      <w:proofErr w:type="spellEnd"/>
      <w:r>
        <w:t xml:space="preserve">/ gestorben </w:t>
      </w:r>
      <w:proofErr w:type="spellStart"/>
      <w:r>
        <w:t>vnd</w:t>
      </w:r>
      <w:proofErr w:type="spellEnd"/>
      <w:r>
        <w:t xml:space="preserve"> begraben/ </w:t>
      </w:r>
      <w:proofErr w:type="spellStart"/>
      <w:r>
        <w:t>abgestigen</w:t>
      </w:r>
      <w:proofErr w:type="spellEnd"/>
      <w:r>
        <w:t xml:space="preserve"> zu den hellen/ Am dritten tag erstanden ist von den todten/ </w:t>
      </w:r>
      <w:proofErr w:type="spellStart"/>
      <w:r>
        <w:t>auffgestigen</w:t>
      </w:r>
      <w:proofErr w:type="spellEnd"/>
      <w:r>
        <w:t xml:space="preserve"> zu den </w:t>
      </w:r>
      <w:proofErr w:type="spellStart"/>
      <w:r>
        <w:t>himmlen</w:t>
      </w:r>
      <w:proofErr w:type="spellEnd"/>
      <w:r>
        <w:t xml:space="preserve">/ sitzet zu der gerechten </w:t>
      </w:r>
      <w:proofErr w:type="spellStart"/>
      <w:r>
        <w:t>Got</w:t>
      </w:r>
      <w:proofErr w:type="spellEnd"/>
      <w:r>
        <w:t xml:space="preserve"> </w:t>
      </w:r>
      <w:proofErr w:type="spellStart"/>
      <w:r>
        <w:t>vatters</w:t>
      </w:r>
      <w:proofErr w:type="spellEnd"/>
      <w:r>
        <w:t xml:space="preserve"> des </w:t>
      </w:r>
      <w:proofErr w:type="spellStart"/>
      <w:r>
        <w:t>almechtigen</w:t>
      </w:r>
      <w:proofErr w:type="spellEnd"/>
      <w:r>
        <w:t xml:space="preserve">/ Dannen er </w:t>
      </w:r>
      <w:proofErr w:type="spellStart"/>
      <w:r>
        <w:t>künfftig</w:t>
      </w:r>
      <w:proofErr w:type="spellEnd"/>
      <w:r>
        <w:t xml:space="preserve"> ist zu richten lebendige </w:t>
      </w:r>
      <w:proofErr w:type="spellStart"/>
      <w:r>
        <w:t>vnd</w:t>
      </w:r>
      <w:proofErr w:type="spellEnd"/>
      <w:r>
        <w:t xml:space="preserve"> todten. Ich glaub in den </w:t>
      </w:r>
      <w:proofErr w:type="spellStart"/>
      <w:r>
        <w:t>hailigen</w:t>
      </w:r>
      <w:proofErr w:type="spellEnd"/>
      <w:r>
        <w:t xml:space="preserve"> </w:t>
      </w:r>
      <w:proofErr w:type="spellStart"/>
      <w:r>
        <w:t>gaist</w:t>
      </w:r>
      <w:proofErr w:type="spellEnd"/>
      <w:r>
        <w:t xml:space="preserve">/ </w:t>
      </w:r>
      <w:proofErr w:type="spellStart"/>
      <w:r>
        <w:t>ain</w:t>
      </w:r>
      <w:proofErr w:type="spellEnd"/>
      <w:r>
        <w:t xml:space="preserve"> </w:t>
      </w:r>
      <w:proofErr w:type="spellStart"/>
      <w:r>
        <w:t>hailige</w:t>
      </w:r>
      <w:proofErr w:type="spellEnd"/>
      <w:r>
        <w:t xml:space="preserve"> Christliche </w:t>
      </w:r>
      <w:proofErr w:type="spellStart"/>
      <w:r>
        <w:t>kirch</w:t>
      </w:r>
      <w:proofErr w:type="spellEnd"/>
      <w:r>
        <w:t xml:space="preserve">/ </w:t>
      </w:r>
      <w:proofErr w:type="spellStart"/>
      <w:r>
        <w:t>gemainsam</w:t>
      </w:r>
      <w:proofErr w:type="spellEnd"/>
      <w:r>
        <w:t xml:space="preserve"> der </w:t>
      </w:r>
      <w:proofErr w:type="spellStart"/>
      <w:r>
        <w:t>hailigen</w:t>
      </w:r>
      <w:proofErr w:type="spellEnd"/>
      <w:r>
        <w:t xml:space="preserve">/ </w:t>
      </w:r>
      <w:proofErr w:type="spellStart"/>
      <w:r>
        <w:t>ablaß</w:t>
      </w:r>
      <w:proofErr w:type="spellEnd"/>
      <w:r>
        <w:t xml:space="preserve"> der </w:t>
      </w:r>
      <w:proofErr w:type="spellStart"/>
      <w:r>
        <w:t>sünden</w:t>
      </w:r>
      <w:proofErr w:type="spellEnd"/>
      <w:r>
        <w:t xml:space="preserve">/ </w:t>
      </w:r>
      <w:proofErr w:type="spellStart"/>
      <w:r>
        <w:t>vrstend</w:t>
      </w:r>
      <w:proofErr w:type="spellEnd"/>
      <w:r>
        <w:t xml:space="preserve"> des </w:t>
      </w:r>
      <w:proofErr w:type="spellStart"/>
      <w:r>
        <w:t>flaischs</w:t>
      </w:r>
      <w:proofErr w:type="spellEnd"/>
      <w:r>
        <w:t xml:space="preserve">/ </w:t>
      </w:r>
      <w:proofErr w:type="spellStart"/>
      <w:r>
        <w:t>Vnd</w:t>
      </w:r>
      <w:proofErr w:type="spellEnd"/>
      <w:r>
        <w:t xml:space="preserve"> das ewig leben Amen. </w:t>
      </w:r>
    </w:p>
    <w:p w14:paraId="21785D6D" w14:textId="77777777" w:rsidR="000D6773" w:rsidRDefault="000D6773" w:rsidP="000D6773">
      <w:pPr>
        <w:pStyle w:val="StandardWeb"/>
      </w:pPr>
      <w:r>
        <w:rPr>
          <w:rStyle w:val="Fett"/>
          <w:rFonts w:eastAsiaTheme="majorEastAsia"/>
        </w:rPr>
        <w:t>Vatter</w:t>
      </w:r>
      <w:r>
        <w:br/>
        <w:t xml:space="preserve">Was </w:t>
      </w:r>
      <w:proofErr w:type="spellStart"/>
      <w:r>
        <w:t>haissestu</w:t>
      </w:r>
      <w:proofErr w:type="spellEnd"/>
      <w:r>
        <w:t xml:space="preserve"> glauben? </w:t>
      </w:r>
    </w:p>
    <w:p w14:paraId="21A4D7EC" w14:textId="77777777" w:rsidR="000D6773" w:rsidRDefault="000D6773" w:rsidP="000D6773">
      <w:pPr>
        <w:pStyle w:val="StandardWeb"/>
      </w:pPr>
      <w:r>
        <w:rPr>
          <w:rStyle w:val="Fett"/>
          <w:rFonts w:eastAsiaTheme="majorEastAsia"/>
        </w:rPr>
        <w:t>Kind</w:t>
      </w:r>
      <w:r>
        <w:br/>
        <w:t xml:space="preserve">Etwas für war </w:t>
      </w:r>
      <w:proofErr w:type="spellStart"/>
      <w:r>
        <w:t>vnd</w:t>
      </w:r>
      <w:proofErr w:type="spellEnd"/>
      <w:r>
        <w:t xml:space="preserve"> gewiß halten/ </w:t>
      </w:r>
      <w:proofErr w:type="spellStart"/>
      <w:r>
        <w:t>vnd</w:t>
      </w:r>
      <w:proofErr w:type="spellEnd"/>
      <w:r>
        <w:t xml:space="preserve"> daran </w:t>
      </w:r>
      <w:proofErr w:type="spellStart"/>
      <w:r>
        <w:t>nit</w:t>
      </w:r>
      <w:proofErr w:type="spellEnd"/>
      <w:r>
        <w:t xml:space="preserve"> zu </w:t>
      </w:r>
      <w:proofErr w:type="spellStart"/>
      <w:r>
        <w:t>zweiflen</w:t>
      </w:r>
      <w:proofErr w:type="spellEnd"/>
      <w:r>
        <w:t xml:space="preserve">. </w:t>
      </w:r>
    </w:p>
    <w:p w14:paraId="4BFC2A7D" w14:textId="77777777" w:rsidR="000D6773" w:rsidRDefault="000D6773" w:rsidP="000D6773">
      <w:pPr>
        <w:pStyle w:val="StandardWeb"/>
      </w:pPr>
      <w:r>
        <w:rPr>
          <w:rStyle w:val="Fett"/>
          <w:rFonts w:eastAsiaTheme="majorEastAsia"/>
        </w:rPr>
        <w:t>Vatter</w:t>
      </w:r>
      <w:r>
        <w:br/>
        <w:t xml:space="preserve">Was </w:t>
      </w:r>
      <w:proofErr w:type="spellStart"/>
      <w:r>
        <w:t>haissestu</w:t>
      </w:r>
      <w:proofErr w:type="spellEnd"/>
      <w:r>
        <w:t xml:space="preserve"> an Gott glauben? </w:t>
      </w:r>
    </w:p>
    <w:p w14:paraId="23F6C844" w14:textId="77777777" w:rsidR="000D6773" w:rsidRDefault="000D6773" w:rsidP="000D6773">
      <w:pPr>
        <w:pStyle w:val="StandardWeb"/>
      </w:pPr>
      <w:r>
        <w:rPr>
          <w:rStyle w:val="Fett"/>
          <w:rFonts w:eastAsiaTheme="majorEastAsia"/>
        </w:rPr>
        <w:t>Kind</w:t>
      </w:r>
      <w:r>
        <w:br/>
        <w:t xml:space="preserve">Alles das für war </w:t>
      </w:r>
      <w:proofErr w:type="spellStart"/>
      <w:r>
        <w:t>vnnd</w:t>
      </w:r>
      <w:proofErr w:type="spellEnd"/>
      <w:r>
        <w:t xml:space="preserve"> gewiß halten/ </w:t>
      </w:r>
      <w:proofErr w:type="spellStart"/>
      <w:r>
        <w:t>vnnd</w:t>
      </w:r>
      <w:proofErr w:type="spellEnd"/>
      <w:r>
        <w:t xml:space="preserve"> daran </w:t>
      </w:r>
      <w:proofErr w:type="spellStart"/>
      <w:r>
        <w:t>nitt</w:t>
      </w:r>
      <w:proofErr w:type="spellEnd"/>
      <w:r>
        <w:t xml:space="preserve"> </w:t>
      </w:r>
      <w:proofErr w:type="spellStart"/>
      <w:r>
        <w:t>zweiflen</w:t>
      </w:r>
      <w:proofErr w:type="spellEnd"/>
      <w:r>
        <w:t xml:space="preserve">/ </w:t>
      </w:r>
      <w:proofErr w:type="spellStart"/>
      <w:r>
        <w:t>ds</w:t>
      </w:r>
      <w:proofErr w:type="spellEnd"/>
      <w:r>
        <w:t xml:space="preserve"> sich Gott gegen </w:t>
      </w:r>
      <w:proofErr w:type="spellStart"/>
      <w:r>
        <w:t>vnns</w:t>
      </w:r>
      <w:proofErr w:type="spellEnd"/>
      <w:r>
        <w:t xml:space="preserve"> </w:t>
      </w:r>
      <w:proofErr w:type="spellStart"/>
      <w:r>
        <w:t>außgibt</w:t>
      </w:r>
      <w:proofErr w:type="spellEnd"/>
      <w:r>
        <w:t xml:space="preserve">/ </w:t>
      </w:r>
      <w:proofErr w:type="spellStart"/>
      <w:r>
        <w:t>vnd</w:t>
      </w:r>
      <w:proofErr w:type="spellEnd"/>
      <w:r>
        <w:t xml:space="preserve"> </w:t>
      </w:r>
      <w:proofErr w:type="spellStart"/>
      <w:r>
        <w:t>vns</w:t>
      </w:r>
      <w:proofErr w:type="spellEnd"/>
      <w:r>
        <w:t xml:space="preserve"> zusaget. </w:t>
      </w:r>
    </w:p>
    <w:p w14:paraId="4D6D9DC9" w14:textId="77777777" w:rsidR="000D6773" w:rsidRDefault="000D6773" w:rsidP="000D6773">
      <w:pPr>
        <w:pStyle w:val="StandardWeb"/>
      </w:pPr>
      <w:r>
        <w:rPr>
          <w:rStyle w:val="Fett"/>
          <w:rFonts w:eastAsiaTheme="majorEastAsia"/>
        </w:rPr>
        <w:t>Vatter</w:t>
      </w:r>
      <w:r>
        <w:br/>
        <w:t xml:space="preserve">Das </w:t>
      </w:r>
      <w:proofErr w:type="spellStart"/>
      <w:r>
        <w:t>bedencke</w:t>
      </w:r>
      <w:proofErr w:type="spellEnd"/>
      <w:r>
        <w:t xml:space="preserve"> fleissig/ dann wie wir </w:t>
      </w:r>
      <w:proofErr w:type="spellStart"/>
      <w:r>
        <w:t>ainem</w:t>
      </w:r>
      <w:proofErr w:type="spellEnd"/>
      <w:r>
        <w:t xml:space="preserve"> </w:t>
      </w:r>
      <w:proofErr w:type="spellStart"/>
      <w:r>
        <w:t>yeden</w:t>
      </w:r>
      <w:proofErr w:type="spellEnd"/>
      <w:r>
        <w:t xml:space="preserve"> glauben/ also thun </w:t>
      </w:r>
      <w:proofErr w:type="spellStart"/>
      <w:r>
        <w:t>vnd</w:t>
      </w:r>
      <w:proofErr w:type="spellEnd"/>
      <w:r>
        <w:t xml:space="preserve"> halten wir </w:t>
      </w:r>
      <w:proofErr w:type="spellStart"/>
      <w:r>
        <w:t>vns</w:t>
      </w:r>
      <w:proofErr w:type="spellEnd"/>
      <w:r>
        <w:t xml:space="preserve"> auch gegen </w:t>
      </w:r>
      <w:proofErr w:type="spellStart"/>
      <w:r>
        <w:t>jm</w:t>
      </w:r>
      <w:proofErr w:type="spellEnd"/>
      <w:r>
        <w:t xml:space="preserve">. Wes gib sich aber </w:t>
      </w:r>
      <w:proofErr w:type="spellStart"/>
      <w:r>
        <w:t>vnser</w:t>
      </w:r>
      <w:proofErr w:type="spellEnd"/>
      <w:r>
        <w:t xml:space="preserve"> Herr </w:t>
      </w:r>
      <w:proofErr w:type="spellStart"/>
      <w:r>
        <w:t>vnnd</w:t>
      </w:r>
      <w:proofErr w:type="spellEnd"/>
      <w:r>
        <w:t xml:space="preserve"> </w:t>
      </w:r>
      <w:proofErr w:type="spellStart"/>
      <w:r>
        <w:t>Got</w:t>
      </w:r>
      <w:proofErr w:type="spellEnd"/>
      <w:r>
        <w:t xml:space="preserve"> gegen </w:t>
      </w:r>
      <w:proofErr w:type="spellStart"/>
      <w:r>
        <w:t>vns</w:t>
      </w:r>
      <w:proofErr w:type="spellEnd"/>
      <w:r>
        <w:t xml:space="preserve"> </w:t>
      </w:r>
      <w:proofErr w:type="spellStart"/>
      <w:r>
        <w:t>auß</w:t>
      </w:r>
      <w:proofErr w:type="spellEnd"/>
      <w:r>
        <w:t xml:space="preserve">/ was saget er </w:t>
      </w:r>
      <w:proofErr w:type="spellStart"/>
      <w:r>
        <w:t>vns</w:t>
      </w:r>
      <w:proofErr w:type="spellEnd"/>
      <w:r>
        <w:t xml:space="preserve"> zu? </w:t>
      </w:r>
    </w:p>
    <w:p w14:paraId="014B13FF" w14:textId="77777777" w:rsidR="000D6773" w:rsidRDefault="000D6773" w:rsidP="000D6773">
      <w:pPr>
        <w:pStyle w:val="StandardWeb"/>
      </w:pPr>
      <w:r>
        <w:rPr>
          <w:rStyle w:val="Fett"/>
          <w:rFonts w:eastAsiaTheme="majorEastAsia"/>
        </w:rPr>
        <w:t>Kind</w:t>
      </w:r>
      <w:r>
        <w:br/>
        <w:t xml:space="preserve">Das in den </w:t>
      </w:r>
      <w:proofErr w:type="spellStart"/>
      <w:r>
        <w:t>Artickeln</w:t>
      </w:r>
      <w:proofErr w:type="spellEnd"/>
      <w:r>
        <w:t xml:space="preserve"> des </w:t>
      </w:r>
      <w:proofErr w:type="spellStart"/>
      <w:r>
        <w:t>glaubens</w:t>
      </w:r>
      <w:proofErr w:type="spellEnd"/>
      <w:r>
        <w:t xml:space="preserve"> begriffen ist. </w:t>
      </w:r>
    </w:p>
    <w:p w14:paraId="384AC74C" w14:textId="77777777" w:rsidR="000D6773" w:rsidRDefault="000D6773" w:rsidP="000D6773">
      <w:pPr>
        <w:pStyle w:val="StandardWeb"/>
      </w:pPr>
      <w:r>
        <w:rPr>
          <w:rStyle w:val="Fett"/>
          <w:rFonts w:eastAsiaTheme="majorEastAsia"/>
        </w:rPr>
        <w:t>Vatter</w:t>
      </w:r>
      <w:r>
        <w:br/>
      </w:r>
      <w:proofErr w:type="spellStart"/>
      <w:r>
        <w:t>Wolan</w:t>
      </w:r>
      <w:proofErr w:type="spellEnd"/>
      <w:r>
        <w:t xml:space="preserve"> so </w:t>
      </w:r>
      <w:proofErr w:type="spellStart"/>
      <w:r>
        <w:t>erwige</w:t>
      </w:r>
      <w:proofErr w:type="spellEnd"/>
      <w:r>
        <w:t xml:space="preserve"> </w:t>
      </w:r>
      <w:proofErr w:type="spellStart"/>
      <w:r>
        <w:t>vnd</w:t>
      </w:r>
      <w:proofErr w:type="spellEnd"/>
      <w:r>
        <w:t xml:space="preserve"> </w:t>
      </w:r>
      <w:proofErr w:type="spellStart"/>
      <w:r>
        <w:t>bedencke</w:t>
      </w:r>
      <w:proofErr w:type="spellEnd"/>
      <w:r>
        <w:t xml:space="preserve"> alle </w:t>
      </w:r>
      <w:proofErr w:type="spellStart"/>
      <w:r>
        <w:t>wort</w:t>
      </w:r>
      <w:proofErr w:type="spellEnd"/>
      <w:r>
        <w:t xml:space="preserve"> </w:t>
      </w:r>
      <w:proofErr w:type="spellStart"/>
      <w:r>
        <w:t>getrewlich</w:t>
      </w:r>
      <w:proofErr w:type="spellEnd"/>
      <w:r>
        <w:t xml:space="preserve">. Was ist das erst? </w:t>
      </w:r>
    </w:p>
    <w:p w14:paraId="27CC8827" w14:textId="77777777" w:rsidR="000D6773" w:rsidRDefault="000D6773" w:rsidP="000D6773">
      <w:pPr>
        <w:pStyle w:val="StandardWeb"/>
      </w:pPr>
      <w:r>
        <w:rPr>
          <w:rStyle w:val="Fett"/>
          <w:rFonts w:eastAsiaTheme="majorEastAsia"/>
        </w:rPr>
        <w:t>Kind</w:t>
      </w:r>
      <w:r>
        <w:br/>
        <w:t xml:space="preserve">Das er Gott </w:t>
      </w:r>
      <w:proofErr w:type="spellStart"/>
      <w:r>
        <w:t>seye</w:t>
      </w:r>
      <w:proofErr w:type="spellEnd"/>
      <w:r>
        <w:t xml:space="preserve">. </w:t>
      </w:r>
    </w:p>
    <w:p w14:paraId="6C90016E" w14:textId="77777777" w:rsidR="000D6773" w:rsidRDefault="000D6773" w:rsidP="000D6773">
      <w:pPr>
        <w:pStyle w:val="StandardWeb"/>
      </w:pPr>
      <w:r>
        <w:rPr>
          <w:rStyle w:val="Fett"/>
          <w:rFonts w:eastAsiaTheme="majorEastAsia"/>
        </w:rPr>
        <w:t>Vatter</w:t>
      </w:r>
      <w:r>
        <w:br/>
        <w:t xml:space="preserve">Was </w:t>
      </w:r>
      <w:proofErr w:type="spellStart"/>
      <w:r>
        <w:t>verstehstu</w:t>
      </w:r>
      <w:proofErr w:type="spellEnd"/>
      <w:r>
        <w:t xml:space="preserve"> durch den </w:t>
      </w:r>
      <w:proofErr w:type="spellStart"/>
      <w:r>
        <w:t>namen</w:t>
      </w:r>
      <w:proofErr w:type="spellEnd"/>
      <w:r>
        <w:t xml:space="preserve">/ Gott? </w:t>
      </w:r>
    </w:p>
    <w:p w14:paraId="6B93BAD1" w14:textId="77777777" w:rsidR="000D6773" w:rsidRDefault="000D6773" w:rsidP="000D6773">
      <w:pPr>
        <w:pStyle w:val="StandardWeb"/>
      </w:pPr>
      <w:r>
        <w:rPr>
          <w:rStyle w:val="Fett"/>
          <w:rFonts w:eastAsiaTheme="majorEastAsia"/>
        </w:rPr>
        <w:t>Kind</w:t>
      </w:r>
      <w:r>
        <w:br/>
        <w:t xml:space="preserve">Das er alles </w:t>
      </w:r>
      <w:proofErr w:type="spellStart"/>
      <w:r>
        <w:t>guts</w:t>
      </w:r>
      <w:proofErr w:type="spellEnd"/>
      <w:r>
        <w:t xml:space="preserve"> ist/ gibt </w:t>
      </w:r>
      <w:proofErr w:type="spellStart"/>
      <w:r>
        <w:t>vnd</w:t>
      </w:r>
      <w:proofErr w:type="spellEnd"/>
      <w:r>
        <w:t xml:space="preserve"> thut. </w:t>
      </w:r>
    </w:p>
    <w:p w14:paraId="1D72C675" w14:textId="77777777" w:rsidR="000D6773" w:rsidRDefault="000D6773" w:rsidP="000D6773">
      <w:pPr>
        <w:pStyle w:val="StandardWeb"/>
      </w:pPr>
      <w:r>
        <w:rPr>
          <w:rStyle w:val="Fett"/>
          <w:rFonts w:eastAsiaTheme="majorEastAsia"/>
        </w:rPr>
        <w:t>Vatter</w:t>
      </w:r>
      <w:r>
        <w:br/>
      </w:r>
      <w:proofErr w:type="spellStart"/>
      <w:r>
        <w:t>Sihe</w:t>
      </w:r>
      <w:proofErr w:type="spellEnd"/>
      <w:r>
        <w:t xml:space="preserve">/ wann dir das gewiß </w:t>
      </w:r>
      <w:proofErr w:type="spellStart"/>
      <w:r>
        <w:t>vnd</w:t>
      </w:r>
      <w:proofErr w:type="spellEnd"/>
      <w:r>
        <w:t xml:space="preserve"> war wer/ </w:t>
      </w:r>
      <w:proofErr w:type="spellStart"/>
      <w:r>
        <w:t>kündestu</w:t>
      </w:r>
      <w:proofErr w:type="spellEnd"/>
      <w:r>
        <w:t xml:space="preserve"> doch nichts </w:t>
      </w:r>
      <w:proofErr w:type="spellStart"/>
      <w:r>
        <w:t>überal</w:t>
      </w:r>
      <w:proofErr w:type="spellEnd"/>
      <w:r>
        <w:t xml:space="preserve"> lieben noch </w:t>
      </w:r>
      <w:proofErr w:type="spellStart"/>
      <w:r>
        <w:t>begeren</w:t>
      </w:r>
      <w:proofErr w:type="spellEnd"/>
      <w:r>
        <w:t xml:space="preserve">/ dann Gott </w:t>
      </w:r>
      <w:proofErr w:type="spellStart"/>
      <w:r>
        <w:t>allain</w:t>
      </w:r>
      <w:proofErr w:type="spellEnd"/>
      <w:r>
        <w:t xml:space="preserve">. </w:t>
      </w:r>
      <w:r>
        <w:br/>
        <w:t xml:space="preserve">Was </w:t>
      </w:r>
      <w:proofErr w:type="spellStart"/>
      <w:r>
        <w:t>volget</w:t>
      </w:r>
      <w:proofErr w:type="spellEnd"/>
      <w:r>
        <w:t xml:space="preserve"> </w:t>
      </w:r>
      <w:proofErr w:type="spellStart"/>
      <w:r>
        <w:t>weyter</w:t>
      </w:r>
      <w:proofErr w:type="spellEnd"/>
      <w:r>
        <w:t xml:space="preserve">? </w:t>
      </w:r>
    </w:p>
    <w:p w14:paraId="57344AF2" w14:textId="77777777" w:rsidR="000D6773" w:rsidRDefault="000D6773" w:rsidP="000D6773">
      <w:pPr>
        <w:pStyle w:val="StandardWeb"/>
      </w:pPr>
      <w:r>
        <w:rPr>
          <w:rStyle w:val="Fett"/>
          <w:rFonts w:eastAsiaTheme="majorEastAsia"/>
        </w:rPr>
        <w:t>Kind</w:t>
      </w:r>
      <w:r>
        <w:br/>
        <w:t xml:space="preserve">Vatter. </w:t>
      </w:r>
    </w:p>
    <w:p w14:paraId="0C2C1AF5" w14:textId="77777777" w:rsidR="000D6773" w:rsidRDefault="000D6773" w:rsidP="000D6773">
      <w:pPr>
        <w:pStyle w:val="StandardWeb"/>
      </w:pPr>
      <w:r>
        <w:rPr>
          <w:rStyle w:val="Fett"/>
          <w:rFonts w:eastAsiaTheme="majorEastAsia"/>
        </w:rPr>
        <w:t>Vatter</w:t>
      </w:r>
      <w:r>
        <w:br/>
        <w:t xml:space="preserve">Was Vatter. </w:t>
      </w:r>
    </w:p>
    <w:p w14:paraId="1312D1D8" w14:textId="77777777" w:rsidR="000D6773" w:rsidRDefault="000D6773" w:rsidP="000D6773">
      <w:pPr>
        <w:pStyle w:val="StandardWeb"/>
      </w:pPr>
      <w:r>
        <w:rPr>
          <w:rStyle w:val="Fett"/>
          <w:rFonts w:eastAsiaTheme="majorEastAsia"/>
        </w:rPr>
        <w:t>Kind</w:t>
      </w:r>
      <w:r>
        <w:br/>
      </w:r>
      <w:proofErr w:type="spellStart"/>
      <w:r>
        <w:t>Fürnämlich</w:t>
      </w:r>
      <w:proofErr w:type="spellEnd"/>
      <w:r>
        <w:t xml:space="preserve"> </w:t>
      </w:r>
      <w:proofErr w:type="spellStart"/>
      <w:r>
        <w:t>vnsers</w:t>
      </w:r>
      <w:proofErr w:type="spellEnd"/>
      <w:r>
        <w:t xml:space="preserve"> Herren Jesu Christi/ der sein </w:t>
      </w:r>
      <w:proofErr w:type="spellStart"/>
      <w:r>
        <w:t>aingeborner</w:t>
      </w:r>
      <w:proofErr w:type="spellEnd"/>
      <w:r>
        <w:t xml:space="preserve"> </w:t>
      </w:r>
      <w:proofErr w:type="spellStart"/>
      <w:r>
        <w:t>sun</w:t>
      </w:r>
      <w:proofErr w:type="spellEnd"/>
      <w:r>
        <w:t xml:space="preserve"> ist/ durch den selbigen aber ist er auch mein Vatter. </w:t>
      </w:r>
    </w:p>
    <w:p w14:paraId="5408FEB8" w14:textId="77777777" w:rsidR="000D6773" w:rsidRDefault="000D6773" w:rsidP="000D6773">
      <w:pPr>
        <w:pStyle w:val="StandardWeb"/>
      </w:pPr>
      <w:r>
        <w:rPr>
          <w:rStyle w:val="Fett"/>
          <w:rFonts w:eastAsiaTheme="majorEastAsia"/>
        </w:rPr>
        <w:t>Vatter</w:t>
      </w:r>
      <w:r>
        <w:br/>
        <w:t xml:space="preserve">Wie so/ ist er auch dein Vatter? </w:t>
      </w:r>
    </w:p>
    <w:p w14:paraId="7820BBF9" w14:textId="77777777" w:rsidR="000D6773" w:rsidRDefault="000D6773" w:rsidP="000D6773">
      <w:pPr>
        <w:pStyle w:val="StandardWeb"/>
      </w:pPr>
      <w:r>
        <w:rPr>
          <w:rStyle w:val="Fett"/>
          <w:rFonts w:eastAsiaTheme="majorEastAsia"/>
        </w:rPr>
        <w:t>Kind</w:t>
      </w:r>
      <w:r>
        <w:br/>
        <w:t xml:space="preserve">Da hat er mich zu seiner </w:t>
      </w:r>
      <w:proofErr w:type="spellStart"/>
      <w:r>
        <w:t>bildnuß</w:t>
      </w:r>
      <w:proofErr w:type="spellEnd"/>
      <w:r>
        <w:t xml:space="preserve"> geschaffen/ </w:t>
      </w:r>
      <w:proofErr w:type="spellStart"/>
      <w:r>
        <w:t>vnd</w:t>
      </w:r>
      <w:proofErr w:type="spellEnd"/>
      <w:r>
        <w:t xml:space="preserve"> durch seinen </w:t>
      </w:r>
      <w:proofErr w:type="spellStart"/>
      <w:r>
        <w:t>hailigen</w:t>
      </w:r>
      <w:proofErr w:type="spellEnd"/>
      <w:r>
        <w:t xml:space="preserve"> </w:t>
      </w:r>
      <w:proofErr w:type="spellStart"/>
      <w:r>
        <w:t>gaist</w:t>
      </w:r>
      <w:proofErr w:type="spellEnd"/>
      <w:r>
        <w:t xml:space="preserve"> im </w:t>
      </w:r>
      <w:proofErr w:type="spellStart"/>
      <w:r>
        <w:t>tauff</w:t>
      </w:r>
      <w:proofErr w:type="spellEnd"/>
      <w:r>
        <w:t xml:space="preserve"> zu seiner </w:t>
      </w:r>
      <w:proofErr w:type="spellStart"/>
      <w:r>
        <w:t>art</w:t>
      </w:r>
      <w:proofErr w:type="spellEnd"/>
      <w:r>
        <w:t xml:space="preserve"> wider geboren. </w:t>
      </w:r>
    </w:p>
    <w:p w14:paraId="1AD82536" w14:textId="77777777" w:rsidR="000D6773" w:rsidRDefault="000D6773" w:rsidP="000D6773">
      <w:pPr>
        <w:pStyle w:val="StandardWeb"/>
      </w:pPr>
      <w:r>
        <w:rPr>
          <w:rStyle w:val="Fett"/>
          <w:rFonts w:eastAsiaTheme="majorEastAsia"/>
        </w:rPr>
        <w:t>Vatter</w:t>
      </w:r>
      <w:r>
        <w:br/>
        <w:t xml:space="preserve">Was solle </w:t>
      </w:r>
      <w:proofErr w:type="spellStart"/>
      <w:r>
        <w:t>diß</w:t>
      </w:r>
      <w:proofErr w:type="spellEnd"/>
      <w:r>
        <w:t xml:space="preserve"> bey dir bringen. </w:t>
      </w:r>
    </w:p>
    <w:p w14:paraId="711855DE" w14:textId="77777777" w:rsidR="000D6773" w:rsidRDefault="000D6773" w:rsidP="000D6773">
      <w:pPr>
        <w:pStyle w:val="StandardWeb"/>
      </w:pPr>
      <w:r>
        <w:rPr>
          <w:rStyle w:val="Fett"/>
          <w:rFonts w:eastAsiaTheme="majorEastAsia"/>
        </w:rPr>
        <w:t>Kind</w:t>
      </w:r>
      <w:r>
        <w:br/>
      </w:r>
      <w:proofErr w:type="spellStart"/>
      <w:r>
        <w:t>Zway</w:t>
      </w:r>
      <w:proofErr w:type="spellEnd"/>
      <w:r>
        <w:t xml:space="preserve"> ding. </w:t>
      </w:r>
    </w:p>
    <w:p w14:paraId="4DA309E7" w14:textId="77777777" w:rsidR="000D6773" w:rsidRDefault="000D6773" w:rsidP="000D6773">
      <w:pPr>
        <w:pStyle w:val="StandardWeb"/>
      </w:pPr>
      <w:r>
        <w:rPr>
          <w:rStyle w:val="Fett"/>
          <w:rFonts w:eastAsiaTheme="majorEastAsia"/>
        </w:rPr>
        <w:t>Vatter</w:t>
      </w:r>
      <w:r>
        <w:br/>
        <w:t xml:space="preserve">Wie lautet das erst? </w:t>
      </w:r>
    </w:p>
    <w:p w14:paraId="02BFBE42" w14:textId="77777777" w:rsidR="000D6773" w:rsidRDefault="000D6773" w:rsidP="000D6773">
      <w:pPr>
        <w:pStyle w:val="StandardWeb"/>
      </w:pPr>
      <w:r>
        <w:rPr>
          <w:rStyle w:val="Fett"/>
          <w:rFonts w:eastAsiaTheme="majorEastAsia"/>
        </w:rPr>
        <w:t>Kind</w:t>
      </w:r>
      <w:r>
        <w:br/>
        <w:t xml:space="preserve">So ich gar von </w:t>
      </w:r>
      <w:proofErr w:type="spellStart"/>
      <w:r>
        <w:t>Got</w:t>
      </w:r>
      <w:proofErr w:type="spellEnd"/>
      <w:r>
        <w:t xml:space="preserve"> bin erschaffen/ </w:t>
      </w:r>
      <w:proofErr w:type="spellStart"/>
      <w:r>
        <w:t>vnd</w:t>
      </w:r>
      <w:proofErr w:type="spellEnd"/>
      <w:r>
        <w:t xml:space="preserve"> wider erschaffen zum ewigen leben/ das ich </w:t>
      </w:r>
      <w:proofErr w:type="spellStart"/>
      <w:r>
        <w:t>jm</w:t>
      </w:r>
      <w:proofErr w:type="spellEnd"/>
      <w:r>
        <w:t xml:space="preserve"> auch </w:t>
      </w:r>
      <w:proofErr w:type="spellStart"/>
      <w:r>
        <w:t>gantz</w:t>
      </w:r>
      <w:proofErr w:type="spellEnd"/>
      <w:r>
        <w:t xml:space="preserve"> </w:t>
      </w:r>
      <w:proofErr w:type="spellStart"/>
      <w:r>
        <w:t>vnd</w:t>
      </w:r>
      <w:proofErr w:type="spellEnd"/>
      <w:r>
        <w:t xml:space="preserve"> gar lebe. </w:t>
      </w:r>
    </w:p>
    <w:p w14:paraId="10F2AD91" w14:textId="77777777" w:rsidR="000D6773" w:rsidRDefault="000D6773" w:rsidP="000D6773">
      <w:pPr>
        <w:pStyle w:val="StandardWeb"/>
      </w:pPr>
      <w:r>
        <w:rPr>
          <w:rStyle w:val="Fett"/>
          <w:rFonts w:eastAsiaTheme="majorEastAsia"/>
        </w:rPr>
        <w:t>Vatter</w:t>
      </w:r>
      <w:r>
        <w:br/>
        <w:t xml:space="preserve">Wie lautet das ander? </w:t>
      </w:r>
    </w:p>
    <w:p w14:paraId="48F94102" w14:textId="77777777" w:rsidR="000D6773" w:rsidRDefault="000D6773" w:rsidP="000D6773">
      <w:pPr>
        <w:pStyle w:val="StandardWeb"/>
      </w:pPr>
      <w:r>
        <w:rPr>
          <w:rStyle w:val="Fett"/>
          <w:rFonts w:eastAsiaTheme="majorEastAsia"/>
        </w:rPr>
        <w:t>Kind</w:t>
      </w:r>
      <w:r>
        <w:br/>
        <w:t xml:space="preserve">Das ich </w:t>
      </w:r>
      <w:proofErr w:type="spellStart"/>
      <w:r>
        <w:t>ymmer</w:t>
      </w:r>
      <w:proofErr w:type="spellEnd"/>
      <w:r>
        <w:t xml:space="preserve"> betrachte/ so er mein </w:t>
      </w:r>
      <w:proofErr w:type="spellStart"/>
      <w:r>
        <w:t>vatter</w:t>
      </w:r>
      <w:proofErr w:type="spellEnd"/>
      <w:r>
        <w:t xml:space="preserve"> ist/ das er mir </w:t>
      </w:r>
      <w:proofErr w:type="spellStart"/>
      <w:r>
        <w:t>auß</w:t>
      </w:r>
      <w:proofErr w:type="spellEnd"/>
      <w:r>
        <w:t xml:space="preserve"> seiner </w:t>
      </w:r>
      <w:proofErr w:type="spellStart"/>
      <w:r>
        <w:t>aignen</w:t>
      </w:r>
      <w:proofErr w:type="spellEnd"/>
      <w:r>
        <w:t xml:space="preserve"> </w:t>
      </w:r>
      <w:proofErr w:type="spellStart"/>
      <w:r>
        <w:t>vätterlichen</w:t>
      </w:r>
      <w:proofErr w:type="spellEnd"/>
      <w:r>
        <w:t xml:space="preserve"> liebe/ werde alles </w:t>
      </w:r>
      <w:proofErr w:type="spellStart"/>
      <w:r>
        <w:t>guts</w:t>
      </w:r>
      <w:proofErr w:type="spellEnd"/>
      <w:r>
        <w:t xml:space="preserve"> thun </w:t>
      </w:r>
      <w:proofErr w:type="spellStart"/>
      <w:r>
        <w:t>vnd</w:t>
      </w:r>
      <w:proofErr w:type="spellEnd"/>
      <w:r>
        <w:t xml:space="preserve"> verleihen/ </w:t>
      </w:r>
      <w:proofErr w:type="spellStart"/>
      <w:r>
        <w:t>alß</w:t>
      </w:r>
      <w:proofErr w:type="spellEnd"/>
      <w:r>
        <w:t xml:space="preserve"> </w:t>
      </w:r>
      <w:proofErr w:type="spellStart"/>
      <w:r>
        <w:t>kain</w:t>
      </w:r>
      <w:proofErr w:type="spellEnd"/>
      <w:r>
        <w:t xml:space="preserve"> </w:t>
      </w:r>
      <w:proofErr w:type="spellStart"/>
      <w:r>
        <w:t>vatter</w:t>
      </w:r>
      <w:proofErr w:type="spellEnd"/>
      <w:r>
        <w:t xml:space="preserve"> </w:t>
      </w:r>
      <w:proofErr w:type="spellStart"/>
      <w:r>
        <w:t>auff</w:t>
      </w:r>
      <w:proofErr w:type="spellEnd"/>
      <w:r>
        <w:t xml:space="preserve"> erden </w:t>
      </w:r>
      <w:proofErr w:type="spellStart"/>
      <w:r>
        <w:t>ymmermehr</w:t>
      </w:r>
      <w:proofErr w:type="spellEnd"/>
      <w:r>
        <w:t xml:space="preserve"> thun mag. </w:t>
      </w:r>
    </w:p>
    <w:p w14:paraId="1D3FD673" w14:textId="77777777" w:rsidR="000D6773" w:rsidRDefault="000D6773" w:rsidP="000D6773">
      <w:pPr>
        <w:pStyle w:val="StandardWeb"/>
      </w:pPr>
      <w:r>
        <w:rPr>
          <w:rStyle w:val="Fett"/>
          <w:rFonts w:eastAsiaTheme="majorEastAsia"/>
        </w:rPr>
        <w:t>Vatter</w:t>
      </w:r>
      <w:r>
        <w:br/>
      </w:r>
      <w:proofErr w:type="spellStart"/>
      <w:r>
        <w:t>Wol</w:t>
      </w:r>
      <w:proofErr w:type="spellEnd"/>
      <w:r>
        <w:t xml:space="preserve">/ wir </w:t>
      </w:r>
      <w:proofErr w:type="spellStart"/>
      <w:r>
        <w:t>auff</w:t>
      </w:r>
      <w:proofErr w:type="spellEnd"/>
      <w:r>
        <w:t xml:space="preserve"> erden </w:t>
      </w:r>
      <w:proofErr w:type="spellStart"/>
      <w:r>
        <w:t>seind</w:t>
      </w:r>
      <w:proofErr w:type="spellEnd"/>
      <w:r>
        <w:t xml:space="preserve"> arg/ so ist er alles </w:t>
      </w:r>
      <w:proofErr w:type="spellStart"/>
      <w:r>
        <w:t>guts</w:t>
      </w:r>
      <w:proofErr w:type="spellEnd"/>
      <w:r>
        <w:t xml:space="preserve">/ </w:t>
      </w:r>
      <w:proofErr w:type="spellStart"/>
      <w:r>
        <w:t>bedencke</w:t>
      </w:r>
      <w:proofErr w:type="spellEnd"/>
      <w:r>
        <w:t xml:space="preserve"> die </w:t>
      </w:r>
      <w:proofErr w:type="spellStart"/>
      <w:r>
        <w:t>gleichnuß</w:t>
      </w:r>
      <w:proofErr w:type="spellEnd"/>
      <w:r>
        <w:t xml:space="preserve"> vom </w:t>
      </w:r>
      <w:proofErr w:type="spellStart"/>
      <w:r>
        <w:t>vatter</w:t>
      </w:r>
      <w:proofErr w:type="spellEnd"/>
      <w:r>
        <w:t xml:space="preserve"> </w:t>
      </w:r>
      <w:proofErr w:type="spellStart"/>
      <w:r>
        <w:t>wol</w:t>
      </w:r>
      <w:proofErr w:type="spellEnd"/>
      <w:r>
        <w:t xml:space="preserve">/ wie </w:t>
      </w:r>
      <w:proofErr w:type="spellStart"/>
      <w:r>
        <w:t>sy</w:t>
      </w:r>
      <w:proofErr w:type="spellEnd"/>
      <w:r>
        <w:t xml:space="preserve"> der Herr dargibt/ Math. </w:t>
      </w:r>
      <w:proofErr w:type="spellStart"/>
      <w:r>
        <w:t>vj</w:t>
      </w:r>
      <w:proofErr w:type="spellEnd"/>
      <w:r>
        <w:t xml:space="preserve">. </w:t>
      </w:r>
      <w:proofErr w:type="spellStart"/>
      <w:r>
        <w:t>vnd</w:t>
      </w:r>
      <w:proofErr w:type="spellEnd"/>
      <w:r>
        <w:t xml:space="preserve"> Luce. </w:t>
      </w:r>
      <w:proofErr w:type="spellStart"/>
      <w:r>
        <w:t>xj</w:t>
      </w:r>
      <w:proofErr w:type="spellEnd"/>
      <w:r>
        <w:t xml:space="preserve">. </w:t>
      </w:r>
      <w:r>
        <w:br/>
        <w:t xml:space="preserve">Was </w:t>
      </w:r>
      <w:proofErr w:type="spellStart"/>
      <w:r>
        <w:t>volget</w:t>
      </w:r>
      <w:proofErr w:type="spellEnd"/>
      <w:r>
        <w:t xml:space="preserve"> </w:t>
      </w:r>
      <w:proofErr w:type="spellStart"/>
      <w:r>
        <w:t>weyter</w:t>
      </w:r>
      <w:proofErr w:type="spellEnd"/>
      <w:r>
        <w:t xml:space="preserve">? </w:t>
      </w:r>
    </w:p>
    <w:p w14:paraId="3512C2C2" w14:textId="77777777" w:rsidR="000D6773" w:rsidRDefault="000D6773" w:rsidP="000D6773">
      <w:pPr>
        <w:pStyle w:val="StandardWeb"/>
      </w:pPr>
      <w:r>
        <w:rPr>
          <w:rStyle w:val="Fett"/>
          <w:rFonts w:eastAsiaTheme="majorEastAsia"/>
        </w:rPr>
        <w:t>Kind</w:t>
      </w:r>
      <w:r>
        <w:br/>
      </w:r>
      <w:proofErr w:type="spellStart"/>
      <w:r>
        <w:t>Allmechtigen</w:t>
      </w:r>
      <w:proofErr w:type="spellEnd"/>
      <w:r>
        <w:t xml:space="preserve">. </w:t>
      </w:r>
    </w:p>
    <w:p w14:paraId="2BC6632C" w14:textId="77777777" w:rsidR="000D6773" w:rsidRDefault="000D6773" w:rsidP="000D6773">
      <w:pPr>
        <w:pStyle w:val="StandardWeb"/>
      </w:pPr>
      <w:r>
        <w:rPr>
          <w:rStyle w:val="Fett"/>
          <w:rFonts w:eastAsiaTheme="majorEastAsia"/>
        </w:rPr>
        <w:t>Vatter</w:t>
      </w:r>
      <w:r>
        <w:br/>
        <w:t xml:space="preserve">Was </w:t>
      </w:r>
      <w:proofErr w:type="spellStart"/>
      <w:r>
        <w:t>nimms</w:t>
      </w:r>
      <w:proofErr w:type="spellEnd"/>
      <w:r>
        <w:t xml:space="preserve"> du </w:t>
      </w:r>
      <w:proofErr w:type="spellStart"/>
      <w:r>
        <w:t>hierauß</w:t>
      </w:r>
      <w:proofErr w:type="spellEnd"/>
      <w:r>
        <w:t xml:space="preserve">? </w:t>
      </w:r>
    </w:p>
    <w:p w14:paraId="74D74887" w14:textId="77777777" w:rsidR="000D6773" w:rsidRDefault="000D6773" w:rsidP="000D6773">
      <w:pPr>
        <w:pStyle w:val="StandardWeb"/>
      </w:pPr>
      <w:r>
        <w:rPr>
          <w:rStyle w:val="Fett"/>
          <w:rFonts w:eastAsiaTheme="majorEastAsia"/>
        </w:rPr>
        <w:t>Kind</w:t>
      </w:r>
      <w:r>
        <w:br/>
        <w:t xml:space="preserve">Das </w:t>
      </w:r>
      <w:proofErr w:type="spellStart"/>
      <w:r>
        <w:t>Got</w:t>
      </w:r>
      <w:proofErr w:type="spellEnd"/>
      <w:r>
        <w:t xml:space="preserve"> alles </w:t>
      </w:r>
      <w:proofErr w:type="spellStart"/>
      <w:r>
        <w:t>vermage</w:t>
      </w:r>
      <w:proofErr w:type="spellEnd"/>
      <w:r>
        <w:t xml:space="preserve">/ thut </w:t>
      </w:r>
      <w:proofErr w:type="spellStart"/>
      <w:r>
        <w:t>vnd</w:t>
      </w:r>
      <w:proofErr w:type="spellEnd"/>
      <w:r>
        <w:t xml:space="preserve"> </w:t>
      </w:r>
      <w:proofErr w:type="spellStart"/>
      <w:r>
        <w:t>würcket</w:t>
      </w:r>
      <w:proofErr w:type="spellEnd"/>
      <w:r>
        <w:t xml:space="preserve">. </w:t>
      </w:r>
    </w:p>
    <w:p w14:paraId="02065011" w14:textId="77777777" w:rsidR="000D6773" w:rsidRDefault="000D6773" w:rsidP="000D6773">
      <w:pPr>
        <w:pStyle w:val="StandardWeb"/>
      </w:pPr>
      <w:r>
        <w:rPr>
          <w:rStyle w:val="Fett"/>
          <w:rFonts w:eastAsiaTheme="majorEastAsia"/>
        </w:rPr>
        <w:t>Vatter</w:t>
      </w:r>
      <w:r>
        <w:br/>
        <w:t xml:space="preserve">Was bringet das/ wann du es glaubest? </w:t>
      </w:r>
    </w:p>
    <w:p w14:paraId="473A5ABE" w14:textId="77777777" w:rsidR="000D6773" w:rsidRDefault="000D6773" w:rsidP="000D6773">
      <w:pPr>
        <w:pStyle w:val="StandardWeb"/>
      </w:pPr>
      <w:r>
        <w:rPr>
          <w:rStyle w:val="Fett"/>
          <w:rFonts w:eastAsiaTheme="majorEastAsia"/>
        </w:rPr>
        <w:t>Kind</w:t>
      </w:r>
      <w:r>
        <w:br/>
      </w:r>
      <w:proofErr w:type="spellStart"/>
      <w:r>
        <w:t>Zway</w:t>
      </w:r>
      <w:proofErr w:type="spellEnd"/>
      <w:r>
        <w:t xml:space="preserve"> ding. </w:t>
      </w:r>
    </w:p>
    <w:p w14:paraId="24B7F834" w14:textId="77777777" w:rsidR="000D6773" w:rsidRDefault="000D6773" w:rsidP="000D6773">
      <w:pPr>
        <w:pStyle w:val="StandardWeb"/>
      </w:pPr>
      <w:r>
        <w:rPr>
          <w:rStyle w:val="Fett"/>
          <w:rFonts w:eastAsiaTheme="majorEastAsia"/>
        </w:rPr>
        <w:t>Vatter</w:t>
      </w:r>
      <w:r>
        <w:br/>
        <w:t xml:space="preserve">Welches ist das erst? </w:t>
      </w:r>
    </w:p>
    <w:p w14:paraId="40B9B0D1" w14:textId="77777777" w:rsidR="000D6773" w:rsidRDefault="000D6773" w:rsidP="000D6773">
      <w:pPr>
        <w:pStyle w:val="StandardWeb"/>
      </w:pPr>
      <w:r>
        <w:rPr>
          <w:rStyle w:val="Fett"/>
          <w:rFonts w:eastAsiaTheme="majorEastAsia"/>
        </w:rPr>
        <w:t>Kind</w:t>
      </w:r>
      <w:r>
        <w:br/>
        <w:t xml:space="preserve">Das ich Gott ob allen dingen vor </w:t>
      </w:r>
      <w:proofErr w:type="spellStart"/>
      <w:r>
        <w:t>augen</w:t>
      </w:r>
      <w:proofErr w:type="spellEnd"/>
      <w:r>
        <w:t xml:space="preserve"> habe/ </w:t>
      </w:r>
      <w:proofErr w:type="spellStart"/>
      <w:r>
        <w:t>vnd</w:t>
      </w:r>
      <w:proofErr w:type="spellEnd"/>
      <w:r>
        <w:t xml:space="preserve"> seiner </w:t>
      </w:r>
      <w:proofErr w:type="spellStart"/>
      <w:r>
        <w:t>genaden</w:t>
      </w:r>
      <w:proofErr w:type="spellEnd"/>
      <w:r>
        <w:t xml:space="preserve"> </w:t>
      </w:r>
      <w:proofErr w:type="spellStart"/>
      <w:r>
        <w:t>begere</w:t>
      </w:r>
      <w:proofErr w:type="spellEnd"/>
      <w:r>
        <w:t xml:space="preserve">. </w:t>
      </w:r>
    </w:p>
    <w:p w14:paraId="2EC1182B" w14:textId="77777777" w:rsidR="000D6773" w:rsidRDefault="000D6773" w:rsidP="000D6773">
      <w:pPr>
        <w:pStyle w:val="StandardWeb"/>
      </w:pPr>
      <w:r>
        <w:rPr>
          <w:rStyle w:val="Fett"/>
          <w:rFonts w:eastAsiaTheme="majorEastAsia"/>
        </w:rPr>
        <w:t>Vatter</w:t>
      </w:r>
      <w:r>
        <w:br/>
      </w:r>
      <w:proofErr w:type="spellStart"/>
      <w:r>
        <w:t>Vnter</w:t>
      </w:r>
      <w:proofErr w:type="spellEnd"/>
      <w:r>
        <w:t xml:space="preserve"> den </w:t>
      </w:r>
      <w:proofErr w:type="spellStart"/>
      <w:r>
        <w:t>menschen</w:t>
      </w:r>
      <w:proofErr w:type="spellEnd"/>
      <w:r>
        <w:t xml:space="preserve"> suchen wir </w:t>
      </w:r>
      <w:proofErr w:type="spellStart"/>
      <w:r>
        <w:t>ye</w:t>
      </w:r>
      <w:proofErr w:type="spellEnd"/>
      <w:r>
        <w:t xml:space="preserve"> deren </w:t>
      </w:r>
      <w:proofErr w:type="spellStart"/>
      <w:r>
        <w:t>gunst</w:t>
      </w:r>
      <w:proofErr w:type="spellEnd"/>
      <w:r>
        <w:t xml:space="preserve"> am </w:t>
      </w:r>
      <w:proofErr w:type="spellStart"/>
      <w:r>
        <w:t>maysten</w:t>
      </w:r>
      <w:proofErr w:type="spellEnd"/>
      <w:r>
        <w:t xml:space="preserve">/ die wir </w:t>
      </w:r>
      <w:proofErr w:type="spellStart"/>
      <w:r>
        <w:t>mainen</w:t>
      </w:r>
      <w:proofErr w:type="spellEnd"/>
      <w:r>
        <w:t xml:space="preserve"> am </w:t>
      </w:r>
      <w:proofErr w:type="spellStart"/>
      <w:r>
        <w:t>maysten</w:t>
      </w:r>
      <w:proofErr w:type="spellEnd"/>
      <w:r>
        <w:t xml:space="preserve"> vermögen. </w:t>
      </w:r>
      <w:r>
        <w:br/>
        <w:t xml:space="preserve">Wie lautet das ander? </w:t>
      </w:r>
    </w:p>
    <w:p w14:paraId="40C90615" w14:textId="77777777" w:rsidR="000D6773" w:rsidRDefault="000D6773" w:rsidP="000D6773">
      <w:pPr>
        <w:pStyle w:val="StandardWeb"/>
      </w:pPr>
      <w:r>
        <w:rPr>
          <w:rStyle w:val="Fett"/>
          <w:rFonts w:eastAsiaTheme="majorEastAsia"/>
        </w:rPr>
        <w:t>Kind</w:t>
      </w:r>
      <w:r>
        <w:br/>
        <w:t xml:space="preserve">Das ich </w:t>
      </w:r>
      <w:proofErr w:type="spellStart"/>
      <w:r>
        <w:t>vnder</w:t>
      </w:r>
      <w:proofErr w:type="spellEnd"/>
      <w:r>
        <w:t xml:space="preserve"> seinem </w:t>
      </w:r>
      <w:proofErr w:type="spellStart"/>
      <w:r>
        <w:t>schutz</w:t>
      </w:r>
      <w:proofErr w:type="spellEnd"/>
      <w:r>
        <w:t xml:space="preserve"> </w:t>
      </w:r>
      <w:proofErr w:type="spellStart"/>
      <w:r>
        <w:t>vnd</w:t>
      </w:r>
      <w:proofErr w:type="spellEnd"/>
      <w:r>
        <w:t xml:space="preserve"> väterlichen </w:t>
      </w:r>
      <w:proofErr w:type="spellStart"/>
      <w:r>
        <w:t>gunst</w:t>
      </w:r>
      <w:proofErr w:type="spellEnd"/>
      <w:r>
        <w:t xml:space="preserve"> wider alles arges getröstet sey. </w:t>
      </w:r>
    </w:p>
    <w:p w14:paraId="7AFB3302" w14:textId="77777777" w:rsidR="000D6773" w:rsidRDefault="000D6773" w:rsidP="000D6773">
      <w:pPr>
        <w:pStyle w:val="StandardWeb"/>
      </w:pPr>
      <w:r>
        <w:rPr>
          <w:rStyle w:val="Fett"/>
          <w:rFonts w:eastAsiaTheme="majorEastAsia"/>
        </w:rPr>
        <w:t>Vatter</w:t>
      </w:r>
      <w:r>
        <w:br/>
        <w:t xml:space="preserve">Es wird dir </w:t>
      </w:r>
      <w:proofErr w:type="spellStart"/>
      <w:r>
        <w:t>ye</w:t>
      </w:r>
      <w:proofErr w:type="spellEnd"/>
      <w:r>
        <w:t xml:space="preserve"> </w:t>
      </w:r>
      <w:proofErr w:type="spellStart"/>
      <w:r>
        <w:t>miemandt</w:t>
      </w:r>
      <w:proofErr w:type="spellEnd"/>
      <w:r>
        <w:t xml:space="preserve"> schaden mögen/ </w:t>
      </w:r>
      <w:proofErr w:type="spellStart"/>
      <w:r>
        <w:t>sso</w:t>
      </w:r>
      <w:proofErr w:type="spellEnd"/>
      <w:r>
        <w:t xml:space="preserve"> dein </w:t>
      </w:r>
      <w:proofErr w:type="spellStart"/>
      <w:r>
        <w:t>himlischer</w:t>
      </w:r>
      <w:proofErr w:type="spellEnd"/>
      <w:r>
        <w:t xml:space="preserve"> </w:t>
      </w:r>
      <w:proofErr w:type="spellStart"/>
      <w:r>
        <w:t>vater</w:t>
      </w:r>
      <w:proofErr w:type="spellEnd"/>
      <w:r>
        <w:t xml:space="preserve"> alles vermag/ </w:t>
      </w:r>
      <w:proofErr w:type="spellStart"/>
      <w:r>
        <w:t>vnd</w:t>
      </w:r>
      <w:proofErr w:type="spellEnd"/>
      <w:r>
        <w:t xml:space="preserve"> auch in allem </w:t>
      </w:r>
      <w:proofErr w:type="spellStart"/>
      <w:r>
        <w:t>würcket</w:t>
      </w:r>
      <w:proofErr w:type="spellEnd"/>
      <w:r>
        <w:t xml:space="preserve">. </w:t>
      </w:r>
      <w:r>
        <w:br/>
        <w:t xml:space="preserve">Was </w:t>
      </w:r>
      <w:proofErr w:type="spellStart"/>
      <w:r>
        <w:t>volget</w:t>
      </w:r>
      <w:proofErr w:type="spellEnd"/>
      <w:r>
        <w:t xml:space="preserve"> </w:t>
      </w:r>
      <w:proofErr w:type="spellStart"/>
      <w:r>
        <w:t>weyter</w:t>
      </w:r>
      <w:proofErr w:type="spellEnd"/>
      <w:r>
        <w:t xml:space="preserve">? </w:t>
      </w:r>
    </w:p>
    <w:p w14:paraId="11E0DCB3" w14:textId="77777777" w:rsidR="000D6773" w:rsidRDefault="000D6773" w:rsidP="000D6773">
      <w:pPr>
        <w:pStyle w:val="StandardWeb"/>
      </w:pPr>
      <w:r>
        <w:rPr>
          <w:rStyle w:val="Fett"/>
          <w:rFonts w:eastAsiaTheme="majorEastAsia"/>
        </w:rPr>
        <w:t>Kind</w:t>
      </w:r>
      <w:r>
        <w:br/>
        <w:t xml:space="preserve">Schöpfer </w:t>
      </w:r>
      <w:proofErr w:type="spellStart"/>
      <w:r>
        <w:t>hymels</w:t>
      </w:r>
      <w:proofErr w:type="spellEnd"/>
      <w:r>
        <w:t xml:space="preserve"> </w:t>
      </w:r>
      <w:proofErr w:type="spellStart"/>
      <w:r>
        <w:t>vnd</w:t>
      </w:r>
      <w:proofErr w:type="spellEnd"/>
      <w:r>
        <w:t xml:space="preserve"> der erden. </w:t>
      </w:r>
    </w:p>
    <w:p w14:paraId="7A7F7400" w14:textId="77777777" w:rsidR="000D6773" w:rsidRDefault="000D6773" w:rsidP="000D6773">
      <w:pPr>
        <w:pStyle w:val="StandardWeb"/>
      </w:pPr>
      <w:r>
        <w:rPr>
          <w:rStyle w:val="Fett"/>
          <w:rFonts w:eastAsiaTheme="majorEastAsia"/>
        </w:rPr>
        <w:t>Vatter</w:t>
      </w:r>
      <w:r>
        <w:br/>
        <w:t xml:space="preserve">Was leeret dich das? </w:t>
      </w:r>
    </w:p>
    <w:p w14:paraId="06920DF4" w14:textId="77777777" w:rsidR="000D6773" w:rsidRDefault="000D6773" w:rsidP="000D6773">
      <w:pPr>
        <w:pStyle w:val="StandardWeb"/>
      </w:pPr>
      <w:r>
        <w:rPr>
          <w:rStyle w:val="Fett"/>
          <w:rFonts w:eastAsiaTheme="majorEastAsia"/>
        </w:rPr>
        <w:t>Kind</w:t>
      </w:r>
      <w:r>
        <w:br/>
        <w:t xml:space="preserve">Das Gott alles aus nichts erschaffen hat. </w:t>
      </w:r>
    </w:p>
    <w:p w14:paraId="2C2DF720" w14:textId="77777777" w:rsidR="000D6773" w:rsidRDefault="000D6773" w:rsidP="000D6773">
      <w:pPr>
        <w:pStyle w:val="StandardWeb"/>
      </w:pPr>
      <w:r>
        <w:rPr>
          <w:rStyle w:val="Fett"/>
          <w:rFonts w:eastAsiaTheme="majorEastAsia"/>
        </w:rPr>
        <w:t>Vatter</w:t>
      </w:r>
      <w:r>
        <w:br/>
        <w:t xml:space="preserve">Was solle das in dir bringen? </w:t>
      </w:r>
    </w:p>
    <w:p w14:paraId="7A6E43EA" w14:textId="77777777" w:rsidR="000D6773" w:rsidRDefault="000D6773" w:rsidP="000D6773">
      <w:pPr>
        <w:pStyle w:val="StandardWeb"/>
      </w:pPr>
      <w:r>
        <w:rPr>
          <w:rStyle w:val="Fett"/>
          <w:rFonts w:eastAsiaTheme="majorEastAsia"/>
        </w:rPr>
        <w:t>Kind</w:t>
      </w:r>
      <w:r>
        <w:br/>
      </w:r>
      <w:proofErr w:type="spellStart"/>
      <w:r>
        <w:t>Zway</w:t>
      </w:r>
      <w:proofErr w:type="spellEnd"/>
      <w:r>
        <w:t xml:space="preserve"> ding. </w:t>
      </w:r>
    </w:p>
    <w:p w14:paraId="7330582C" w14:textId="77777777" w:rsidR="000D6773" w:rsidRDefault="000D6773" w:rsidP="000D6773">
      <w:pPr>
        <w:pStyle w:val="StandardWeb"/>
      </w:pPr>
      <w:r>
        <w:rPr>
          <w:rStyle w:val="Fett"/>
          <w:rFonts w:eastAsiaTheme="majorEastAsia"/>
        </w:rPr>
        <w:t>Vatter</w:t>
      </w:r>
      <w:r>
        <w:br/>
        <w:t xml:space="preserve">Welches ist das erst? </w:t>
      </w:r>
    </w:p>
    <w:p w14:paraId="20B38D0B" w14:textId="77777777" w:rsidR="000D6773" w:rsidRDefault="000D6773" w:rsidP="000D6773">
      <w:pPr>
        <w:pStyle w:val="StandardWeb"/>
      </w:pPr>
      <w:r>
        <w:rPr>
          <w:rStyle w:val="Fett"/>
          <w:rFonts w:eastAsiaTheme="majorEastAsia"/>
        </w:rPr>
        <w:t>Kind</w:t>
      </w:r>
      <w:r>
        <w:br/>
        <w:t xml:space="preserve">Das ich an </w:t>
      </w:r>
      <w:proofErr w:type="spellStart"/>
      <w:r>
        <w:t>himel</w:t>
      </w:r>
      <w:proofErr w:type="spellEnd"/>
      <w:r>
        <w:t xml:space="preserve"> </w:t>
      </w:r>
      <w:proofErr w:type="spellStart"/>
      <w:r>
        <w:t>vnd</w:t>
      </w:r>
      <w:proofErr w:type="spellEnd"/>
      <w:r>
        <w:t xml:space="preserve"> </w:t>
      </w:r>
      <w:proofErr w:type="spellStart"/>
      <w:r>
        <w:t>erd</w:t>
      </w:r>
      <w:proofErr w:type="spellEnd"/>
      <w:r>
        <w:t xml:space="preserve">/ </w:t>
      </w:r>
      <w:proofErr w:type="spellStart"/>
      <w:r>
        <w:t>vnd</w:t>
      </w:r>
      <w:proofErr w:type="spellEnd"/>
      <w:r>
        <w:t xml:space="preserve"> was darinnen ist/ an allen </w:t>
      </w:r>
      <w:proofErr w:type="spellStart"/>
      <w:r>
        <w:t>geschöpffen</w:t>
      </w:r>
      <w:proofErr w:type="spellEnd"/>
      <w:r>
        <w:t xml:space="preserve"> </w:t>
      </w:r>
      <w:proofErr w:type="spellStart"/>
      <w:r>
        <w:t>ymmer</w:t>
      </w:r>
      <w:proofErr w:type="spellEnd"/>
      <w:r>
        <w:t xml:space="preserve"> </w:t>
      </w:r>
      <w:proofErr w:type="spellStart"/>
      <w:r>
        <w:t>lere</w:t>
      </w:r>
      <w:proofErr w:type="spellEnd"/>
      <w:r>
        <w:t xml:space="preserve"> die macht/ </w:t>
      </w:r>
      <w:proofErr w:type="spellStart"/>
      <w:r>
        <w:t>herrligkait</w:t>
      </w:r>
      <w:proofErr w:type="spellEnd"/>
      <w:r>
        <w:t xml:space="preserve"> </w:t>
      </w:r>
      <w:proofErr w:type="spellStart"/>
      <w:r>
        <w:t>vnd</w:t>
      </w:r>
      <w:proofErr w:type="spellEnd"/>
      <w:r>
        <w:t xml:space="preserve"> </w:t>
      </w:r>
      <w:proofErr w:type="spellStart"/>
      <w:r>
        <w:t>güte</w:t>
      </w:r>
      <w:proofErr w:type="spellEnd"/>
      <w:r>
        <w:t xml:space="preserve"> meines </w:t>
      </w:r>
      <w:proofErr w:type="spellStart"/>
      <w:r>
        <w:t>himlischen</w:t>
      </w:r>
      <w:proofErr w:type="spellEnd"/>
      <w:r>
        <w:t xml:space="preserve"> </w:t>
      </w:r>
      <w:proofErr w:type="spellStart"/>
      <w:r>
        <w:t>vatters</w:t>
      </w:r>
      <w:proofErr w:type="spellEnd"/>
      <w:r>
        <w:t xml:space="preserve"> erkennen/ der </w:t>
      </w:r>
      <w:proofErr w:type="spellStart"/>
      <w:r>
        <w:t>diß</w:t>
      </w:r>
      <w:proofErr w:type="spellEnd"/>
      <w:r>
        <w:t xml:space="preserve"> alles </w:t>
      </w:r>
      <w:proofErr w:type="spellStart"/>
      <w:r>
        <w:t>auß</w:t>
      </w:r>
      <w:proofErr w:type="spellEnd"/>
      <w:r>
        <w:t xml:space="preserve"> nichts geschaffen hat/ so wunderbarlich erhaltet </w:t>
      </w:r>
      <w:proofErr w:type="spellStart"/>
      <w:r>
        <w:t>vnd</w:t>
      </w:r>
      <w:proofErr w:type="spellEnd"/>
      <w:r>
        <w:t xml:space="preserve"> regieret. </w:t>
      </w:r>
    </w:p>
    <w:p w14:paraId="2336989E" w14:textId="77777777" w:rsidR="000D6773" w:rsidRDefault="000D6773" w:rsidP="000D6773">
      <w:pPr>
        <w:pStyle w:val="StandardWeb"/>
      </w:pPr>
      <w:r>
        <w:rPr>
          <w:rStyle w:val="Fett"/>
          <w:rFonts w:eastAsiaTheme="majorEastAsia"/>
        </w:rPr>
        <w:t>Vatter</w:t>
      </w:r>
      <w:r>
        <w:br/>
        <w:t xml:space="preserve">Wie lautet das ander? </w:t>
      </w:r>
    </w:p>
    <w:p w14:paraId="0089B307" w14:textId="77777777" w:rsidR="000D6773" w:rsidRDefault="000D6773" w:rsidP="000D6773">
      <w:pPr>
        <w:pStyle w:val="StandardWeb"/>
      </w:pPr>
      <w:r>
        <w:rPr>
          <w:rStyle w:val="Fett"/>
          <w:rFonts w:eastAsiaTheme="majorEastAsia"/>
        </w:rPr>
        <w:t>Kind</w:t>
      </w:r>
      <w:r>
        <w:br/>
        <w:t xml:space="preserve">Das ich </w:t>
      </w:r>
      <w:proofErr w:type="spellStart"/>
      <w:r>
        <w:t>ymer</w:t>
      </w:r>
      <w:proofErr w:type="spellEnd"/>
      <w:r>
        <w:t xml:space="preserve"> auch </w:t>
      </w:r>
      <w:proofErr w:type="spellStart"/>
      <w:r>
        <w:t>bedencke</w:t>
      </w:r>
      <w:proofErr w:type="spellEnd"/>
      <w:r>
        <w:t xml:space="preserve">/ das er </w:t>
      </w:r>
      <w:proofErr w:type="spellStart"/>
      <w:r>
        <w:t>vns</w:t>
      </w:r>
      <w:proofErr w:type="spellEnd"/>
      <w:r>
        <w:t xml:space="preserve"> </w:t>
      </w:r>
      <w:proofErr w:type="spellStart"/>
      <w:r>
        <w:t>diß</w:t>
      </w:r>
      <w:proofErr w:type="spellEnd"/>
      <w:r>
        <w:t xml:space="preserve"> alles zu nutz </w:t>
      </w:r>
      <w:proofErr w:type="spellStart"/>
      <w:r>
        <w:t>vnd</w:t>
      </w:r>
      <w:proofErr w:type="spellEnd"/>
      <w:r>
        <w:t xml:space="preserve"> gutem geschaffen hat/ Damit wir alle ding mit züchten </w:t>
      </w:r>
      <w:proofErr w:type="spellStart"/>
      <w:r>
        <w:t>vnd</w:t>
      </w:r>
      <w:proofErr w:type="spellEnd"/>
      <w:r>
        <w:t xml:space="preserve"> </w:t>
      </w:r>
      <w:proofErr w:type="spellStart"/>
      <w:r>
        <w:t>danckbarkait</w:t>
      </w:r>
      <w:proofErr w:type="spellEnd"/>
      <w:r>
        <w:t xml:space="preserve"> brauchen/ </w:t>
      </w:r>
      <w:proofErr w:type="spellStart"/>
      <w:r>
        <w:t>vnd</w:t>
      </w:r>
      <w:proofErr w:type="spellEnd"/>
      <w:r>
        <w:t xml:space="preserve"> </w:t>
      </w:r>
      <w:proofErr w:type="spellStart"/>
      <w:r>
        <w:t>trewlich</w:t>
      </w:r>
      <w:proofErr w:type="spellEnd"/>
      <w:r>
        <w:t xml:space="preserve"> mit </w:t>
      </w:r>
      <w:proofErr w:type="spellStart"/>
      <w:r>
        <w:t>ainander</w:t>
      </w:r>
      <w:proofErr w:type="spellEnd"/>
      <w:r>
        <w:t xml:space="preserve"> </w:t>
      </w:r>
      <w:proofErr w:type="spellStart"/>
      <w:r>
        <w:t>taylen</w:t>
      </w:r>
      <w:proofErr w:type="spellEnd"/>
      <w:r>
        <w:t xml:space="preserve">. </w:t>
      </w:r>
    </w:p>
    <w:p w14:paraId="3DA5CDEA" w14:textId="77777777" w:rsidR="000D6773" w:rsidRDefault="000D6773" w:rsidP="000D6773">
      <w:pPr>
        <w:pStyle w:val="StandardWeb"/>
      </w:pPr>
      <w:r>
        <w:rPr>
          <w:rStyle w:val="Fett"/>
          <w:rFonts w:eastAsiaTheme="majorEastAsia"/>
        </w:rPr>
        <w:t>Vatter</w:t>
      </w:r>
      <w:r>
        <w:br/>
        <w:t xml:space="preserve">Das </w:t>
      </w:r>
      <w:proofErr w:type="spellStart"/>
      <w:r>
        <w:t>mercke</w:t>
      </w:r>
      <w:proofErr w:type="spellEnd"/>
      <w:r>
        <w:t xml:space="preserve"> aber/ wie der glaube so gar alle </w:t>
      </w:r>
      <w:proofErr w:type="spellStart"/>
      <w:r>
        <w:t>frümkait</w:t>
      </w:r>
      <w:proofErr w:type="spellEnd"/>
      <w:r>
        <w:t xml:space="preserve"> mit sich bring. </w:t>
      </w:r>
      <w:r>
        <w:br/>
        <w:t xml:space="preserve">Wie </w:t>
      </w:r>
      <w:proofErr w:type="spellStart"/>
      <w:r>
        <w:t>volget</w:t>
      </w:r>
      <w:proofErr w:type="spellEnd"/>
      <w:r>
        <w:t xml:space="preserve"> </w:t>
      </w:r>
      <w:proofErr w:type="spellStart"/>
      <w:r>
        <w:t>weyter</w:t>
      </w:r>
      <w:proofErr w:type="spellEnd"/>
      <w:r>
        <w:t xml:space="preserve">? </w:t>
      </w:r>
    </w:p>
    <w:p w14:paraId="1CD95098" w14:textId="77777777" w:rsidR="000D6773" w:rsidRDefault="000D6773" w:rsidP="000D6773">
      <w:pPr>
        <w:pStyle w:val="StandardWeb"/>
      </w:pPr>
      <w:r>
        <w:rPr>
          <w:rStyle w:val="Fett"/>
          <w:rFonts w:eastAsiaTheme="majorEastAsia"/>
        </w:rPr>
        <w:t>Kind</w:t>
      </w:r>
      <w:r>
        <w:br/>
        <w:t xml:space="preserve">Ich glaub in JEsum Christum rc. </w:t>
      </w:r>
    </w:p>
    <w:p w14:paraId="57F59A34" w14:textId="77777777" w:rsidR="000D6773" w:rsidRDefault="000D6773" w:rsidP="000D6773">
      <w:pPr>
        <w:pStyle w:val="StandardWeb"/>
      </w:pPr>
      <w:r>
        <w:rPr>
          <w:rStyle w:val="Fett"/>
          <w:rFonts w:eastAsiaTheme="majorEastAsia"/>
        </w:rPr>
        <w:t>Vatter</w:t>
      </w:r>
      <w:r>
        <w:br/>
      </w:r>
      <w:proofErr w:type="spellStart"/>
      <w:r>
        <w:t>Glaubstu</w:t>
      </w:r>
      <w:proofErr w:type="spellEnd"/>
      <w:r>
        <w:t xml:space="preserve"> </w:t>
      </w:r>
      <w:proofErr w:type="spellStart"/>
      <w:r>
        <w:t>nit</w:t>
      </w:r>
      <w:proofErr w:type="spellEnd"/>
      <w:r>
        <w:t xml:space="preserve"> an </w:t>
      </w:r>
      <w:proofErr w:type="spellStart"/>
      <w:r>
        <w:t>ainen</w:t>
      </w:r>
      <w:proofErr w:type="spellEnd"/>
      <w:r>
        <w:t xml:space="preserve"> Gott? </w:t>
      </w:r>
    </w:p>
    <w:p w14:paraId="0429A592" w14:textId="77777777" w:rsidR="000D6773" w:rsidRDefault="000D6773" w:rsidP="000D6773">
      <w:pPr>
        <w:pStyle w:val="StandardWeb"/>
      </w:pPr>
      <w:r>
        <w:rPr>
          <w:rStyle w:val="Fett"/>
          <w:rFonts w:eastAsiaTheme="majorEastAsia"/>
        </w:rPr>
        <w:t>Kind</w:t>
      </w:r>
      <w:r>
        <w:br/>
        <w:t xml:space="preserve">Ja/ in der </w:t>
      </w:r>
      <w:proofErr w:type="spellStart"/>
      <w:r>
        <w:t>natur</w:t>
      </w:r>
      <w:proofErr w:type="spellEnd"/>
      <w:r>
        <w:t xml:space="preserve">/ wesen </w:t>
      </w:r>
      <w:proofErr w:type="spellStart"/>
      <w:r>
        <w:t>vnd</w:t>
      </w:r>
      <w:proofErr w:type="spellEnd"/>
      <w:r>
        <w:t xml:space="preserve"> macht/ aber drey in den </w:t>
      </w:r>
      <w:proofErr w:type="spellStart"/>
      <w:r>
        <w:t>personen</w:t>
      </w:r>
      <w:proofErr w:type="spellEnd"/>
      <w:r>
        <w:t xml:space="preserve">/ Vater/ Sun/ </w:t>
      </w:r>
      <w:proofErr w:type="spellStart"/>
      <w:r>
        <w:t>vnd</w:t>
      </w:r>
      <w:proofErr w:type="spellEnd"/>
      <w:r>
        <w:t xml:space="preserve"> heiliger </w:t>
      </w:r>
      <w:proofErr w:type="spellStart"/>
      <w:r>
        <w:t>gaist</w:t>
      </w:r>
      <w:proofErr w:type="spellEnd"/>
      <w:r>
        <w:t xml:space="preserve">. </w:t>
      </w:r>
    </w:p>
    <w:p w14:paraId="4CC17C00" w14:textId="77777777" w:rsidR="000D6773" w:rsidRDefault="000D6773" w:rsidP="000D6773">
      <w:pPr>
        <w:pStyle w:val="StandardWeb"/>
      </w:pPr>
      <w:r>
        <w:rPr>
          <w:rStyle w:val="Fett"/>
          <w:rFonts w:eastAsiaTheme="majorEastAsia"/>
        </w:rPr>
        <w:t>Vatter</w:t>
      </w:r>
      <w:r>
        <w:br/>
        <w:t xml:space="preserve">Der </w:t>
      </w:r>
      <w:proofErr w:type="spellStart"/>
      <w:r>
        <w:t>name</w:t>
      </w:r>
      <w:proofErr w:type="spellEnd"/>
      <w:r>
        <w:t xml:space="preserve"> Jesus ist aber gegeben dem Sun der </w:t>
      </w:r>
      <w:proofErr w:type="spellStart"/>
      <w:r>
        <w:t>hochwirdigen</w:t>
      </w:r>
      <w:proofErr w:type="spellEnd"/>
      <w:r>
        <w:t xml:space="preserve"> </w:t>
      </w:r>
      <w:proofErr w:type="spellStart"/>
      <w:r>
        <w:t>junckfrawen</w:t>
      </w:r>
      <w:proofErr w:type="spellEnd"/>
      <w:r>
        <w:t xml:space="preserve"> Marie. </w:t>
      </w:r>
    </w:p>
    <w:p w14:paraId="35BEDB0D" w14:textId="77777777" w:rsidR="000D6773" w:rsidRDefault="000D6773" w:rsidP="000D6773">
      <w:pPr>
        <w:pStyle w:val="StandardWeb"/>
      </w:pPr>
      <w:r>
        <w:rPr>
          <w:rStyle w:val="Fett"/>
          <w:rFonts w:eastAsiaTheme="majorEastAsia"/>
        </w:rPr>
        <w:t>Kind</w:t>
      </w:r>
      <w:r>
        <w:br/>
        <w:t xml:space="preserve">Ja/ der ist aber </w:t>
      </w:r>
      <w:proofErr w:type="spellStart"/>
      <w:r>
        <w:t>bede</w:t>
      </w:r>
      <w:proofErr w:type="spellEnd"/>
      <w:r>
        <w:t xml:space="preserve">/ </w:t>
      </w:r>
      <w:proofErr w:type="spellStart"/>
      <w:r>
        <w:t>warer</w:t>
      </w:r>
      <w:proofErr w:type="spellEnd"/>
      <w:r>
        <w:t xml:space="preserve"> </w:t>
      </w:r>
      <w:proofErr w:type="spellStart"/>
      <w:r>
        <w:t>Got</w:t>
      </w:r>
      <w:proofErr w:type="spellEnd"/>
      <w:r>
        <w:t xml:space="preserve">/ das ewige </w:t>
      </w:r>
      <w:proofErr w:type="spellStart"/>
      <w:r>
        <w:t>wort</w:t>
      </w:r>
      <w:proofErr w:type="spellEnd"/>
      <w:r>
        <w:t xml:space="preserve"> des </w:t>
      </w:r>
      <w:proofErr w:type="spellStart"/>
      <w:r>
        <w:t>vatters</w:t>
      </w:r>
      <w:proofErr w:type="spellEnd"/>
      <w:r>
        <w:t xml:space="preserve">/ </w:t>
      </w:r>
      <w:proofErr w:type="spellStart"/>
      <w:r>
        <w:t>vnd</w:t>
      </w:r>
      <w:proofErr w:type="spellEnd"/>
      <w:r>
        <w:t xml:space="preserve"> auch </w:t>
      </w:r>
      <w:proofErr w:type="spellStart"/>
      <w:r>
        <w:t>warer</w:t>
      </w:r>
      <w:proofErr w:type="spellEnd"/>
      <w:r>
        <w:t xml:space="preserve"> </w:t>
      </w:r>
      <w:proofErr w:type="spellStart"/>
      <w:r>
        <w:t>mensch</w:t>
      </w:r>
      <w:proofErr w:type="spellEnd"/>
      <w:r>
        <w:t xml:space="preserve">/ </w:t>
      </w:r>
      <w:proofErr w:type="spellStart"/>
      <w:r>
        <w:t>warer</w:t>
      </w:r>
      <w:proofErr w:type="spellEnd"/>
      <w:r>
        <w:t xml:space="preserve"> Sun der </w:t>
      </w:r>
      <w:proofErr w:type="spellStart"/>
      <w:r>
        <w:t>Junckfrawen</w:t>
      </w:r>
      <w:proofErr w:type="spellEnd"/>
      <w:r>
        <w:t xml:space="preserve"> Marie. </w:t>
      </w:r>
    </w:p>
    <w:p w14:paraId="75E64D66" w14:textId="77777777" w:rsidR="000D6773" w:rsidRDefault="000D6773" w:rsidP="000D6773">
      <w:pPr>
        <w:pStyle w:val="StandardWeb"/>
      </w:pPr>
      <w:r>
        <w:rPr>
          <w:rStyle w:val="Fett"/>
          <w:rFonts w:eastAsiaTheme="majorEastAsia"/>
        </w:rPr>
        <w:t>Vatter</w:t>
      </w:r>
      <w:r>
        <w:br/>
        <w:t xml:space="preserve">Wie </w:t>
      </w:r>
      <w:proofErr w:type="spellStart"/>
      <w:r>
        <w:t>glaubsdt</w:t>
      </w:r>
      <w:proofErr w:type="spellEnd"/>
      <w:r>
        <w:t xml:space="preserve"> du an </w:t>
      </w:r>
      <w:proofErr w:type="spellStart"/>
      <w:r>
        <w:t>vvnseren</w:t>
      </w:r>
      <w:proofErr w:type="spellEnd"/>
      <w:r>
        <w:t xml:space="preserve"> Herren nach der menschlichen </w:t>
      </w:r>
      <w:proofErr w:type="spellStart"/>
      <w:r>
        <w:t>natur</w:t>
      </w:r>
      <w:proofErr w:type="spellEnd"/>
      <w:r>
        <w:t xml:space="preserve">? </w:t>
      </w:r>
    </w:p>
    <w:p w14:paraId="1F342D6E" w14:textId="77777777" w:rsidR="000D6773" w:rsidRDefault="000D6773" w:rsidP="000D6773">
      <w:pPr>
        <w:pStyle w:val="StandardWeb"/>
      </w:pPr>
      <w:r>
        <w:rPr>
          <w:rStyle w:val="Fett"/>
          <w:rFonts w:eastAsiaTheme="majorEastAsia"/>
        </w:rPr>
        <w:t>Kind</w:t>
      </w:r>
      <w:r>
        <w:br/>
        <w:t xml:space="preserve">Das er </w:t>
      </w:r>
      <w:proofErr w:type="spellStart"/>
      <w:r>
        <w:t>vnser</w:t>
      </w:r>
      <w:proofErr w:type="spellEnd"/>
      <w:r>
        <w:t xml:space="preserve"> </w:t>
      </w:r>
      <w:proofErr w:type="spellStart"/>
      <w:r>
        <w:t>ainiger</w:t>
      </w:r>
      <w:proofErr w:type="spellEnd"/>
      <w:r>
        <w:t xml:space="preserve"> mittler ist gegen Gott/ Durch den wir </w:t>
      </w:r>
      <w:proofErr w:type="spellStart"/>
      <w:r>
        <w:t>allain</w:t>
      </w:r>
      <w:proofErr w:type="spellEnd"/>
      <w:r>
        <w:t xml:space="preserve"> zum </w:t>
      </w:r>
      <w:proofErr w:type="spellStart"/>
      <w:r>
        <w:t>vater</w:t>
      </w:r>
      <w:proofErr w:type="spellEnd"/>
      <w:r>
        <w:t xml:space="preserve"> kommen mögen. </w:t>
      </w:r>
    </w:p>
    <w:p w14:paraId="2FBF93AD" w14:textId="77777777" w:rsidR="000D6773" w:rsidRDefault="000D6773" w:rsidP="000D6773">
      <w:pPr>
        <w:pStyle w:val="StandardWeb"/>
      </w:pPr>
      <w:r>
        <w:rPr>
          <w:rStyle w:val="Fett"/>
          <w:rFonts w:eastAsiaTheme="majorEastAsia"/>
        </w:rPr>
        <w:t>Vatter</w:t>
      </w:r>
      <w:r>
        <w:br/>
        <w:t xml:space="preserve">Das gebe dir Gott zu glauben/ so </w:t>
      </w:r>
      <w:proofErr w:type="spellStart"/>
      <w:r>
        <w:t>würst</w:t>
      </w:r>
      <w:proofErr w:type="spellEnd"/>
      <w:r>
        <w:t xml:space="preserve"> du dich an </w:t>
      </w:r>
      <w:proofErr w:type="spellStart"/>
      <w:r>
        <w:t>vnnseren</w:t>
      </w:r>
      <w:proofErr w:type="spellEnd"/>
      <w:r>
        <w:t xml:space="preserve"> Herren </w:t>
      </w:r>
      <w:proofErr w:type="spellStart"/>
      <w:r>
        <w:t>gäntzlich</w:t>
      </w:r>
      <w:proofErr w:type="spellEnd"/>
      <w:r>
        <w:t xml:space="preserve"> ergeben. </w:t>
      </w:r>
      <w:r>
        <w:br/>
        <w:t xml:space="preserve">Was </w:t>
      </w:r>
      <w:proofErr w:type="spellStart"/>
      <w:r>
        <w:t>haisset</w:t>
      </w:r>
      <w:proofErr w:type="spellEnd"/>
      <w:r>
        <w:t xml:space="preserve"> der Name Jesus? </w:t>
      </w:r>
    </w:p>
    <w:p w14:paraId="63912EF5" w14:textId="77777777" w:rsidR="000D6773" w:rsidRDefault="000D6773" w:rsidP="000D6773">
      <w:pPr>
        <w:pStyle w:val="StandardWeb"/>
      </w:pPr>
      <w:r>
        <w:rPr>
          <w:rStyle w:val="Fett"/>
          <w:rFonts w:eastAsiaTheme="majorEastAsia"/>
        </w:rPr>
        <w:t>Kind</w:t>
      </w:r>
      <w:r>
        <w:br/>
      </w:r>
      <w:proofErr w:type="spellStart"/>
      <w:r>
        <w:t>Helffer</w:t>
      </w:r>
      <w:proofErr w:type="spellEnd"/>
      <w:r>
        <w:t xml:space="preserve"> oder </w:t>
      </w:r>
      <w:proofErr w:type="spellStart"/>
      <w:r>
        <w:t>Hayland</w:t>
      </w:r>
      <w:proofErr w:type="spellEnd"/>
      <w:r>
        <w:t xml:space="preserve">. </w:t>
      </w:r>
    </w:p>
    <w:p w14:paraId="53C36869" w14:textId="77777777" w:rsidR="000D6773" w:rsidRDefault="000D6773" w:rsidP="000D6773">
      <w:pPr>
        <w:pStyle w:val="StandardWeb"/>
      </w:pPr>
      <w:r>
        <w:rPr>
          <w:rStyle w:val="Fett"/>
          <w:rFonts w:eastAsiaTheme="majorEastAsia"/>
        </w:rPr>
        <w:t>Vatter</w:t>
      </w:r>
      <w:r>
        <w:br/>
        <w:t xml:space="preserve">Was leeret dich das? </w:t>
      </w:r>
    </w:p>
    <w:p w14:paraId="0A896435" w14:textId="77777777" w:rsidR="000D6773" w:rsidRDefault="000D6773" w:rsidP="000D6773">
      <w:pPr>
        <w:pStyle w:val="StandardWeb"/>
      </w:pPr>
      <w:r>
        <w:rPr>
          <w:rStyle w:val="Fett"/>
          <w:rFonts w:eastAsiaTheme="majorEastAsia"/>
        </w:rPr>
        <w:t>Kind</w:t>
      </w:r>
      <w:r>
        <w:br/>
        <w:t xml:space="preserve">Das er </w:t>
      </w:r>
      <w:proofErr w:type="spellStart"/>
      <w:r>
        <w:t>allain</w:t>
      </w:r>
      <w:proofErr w:type="spellEnd"/>
      <w:r>
        <w:t xml:space="preserve"> </w:t>
      </w:r>
      <w:proofErr w:type="spellStart"/>
      <w:r>
        <w:t>vns</w:t>
      </w:r>
      <w:proofErr w:type="spellEnd"/>
      <w:r>
        <w:t xml:space="preserve"> </w:t>
      </w:r>
      <w:proofErr w:type="spellStart"/>
      <w:r>
        <w:t>hilffet</w:t>
      </w:r>
      <w:proofErr w:type="spellEnd"/>
      <w:r>
        <w:t xml:space="preserve"> von </w:t>
      </w:r>
      <w:proofErr w:type="spellStart"/>
      <w:r>
        <w:t>sünden</w:t>
      </w:r>
      <w:proofErr w:type="spellEnd"/>
      <w:r>
        <w:t xml:space="preserve"> </w:t>
      </w:r>
      <w:proofErr w:type="spellStart"/>
      <w:r>
        <w:t>vnnd</w:t>
      </w:r>
      <w:proofErr w:type="spellEnd"/>
      <w:r>
        <w:t xml:space="preserve"> ewigem </w:t>
      </w:r>
      <w:proofErr w:type="spellStart"/>
      <w:r>
        <w:t>tod</w:t>
      </w:r>
      <w:proofErr w:type="spellEnd"/>
      <w:r>
        <w:t xml:space="preserve">. </w:t>
      </w:r>
    </w:p>
    <w:p w14:paraId="53D5F37C" w14:textId="77777777" w:rsidR="000D6773" w:rsidRDefault="000D6773" w:rsidP="000D6773">
      <w:pPr>
        <w:pStyle w:val="StandardWeb"/>
      </w:pPr>
      <w:r>
        <w:rPr>
          <w:rStyle w:val="Fett"/>
          <w:rFonts w:eastAsiaTheme="majorEastAsia"/>
        </w:rPr>
        <w:t>Vatter</w:t>
      </w:r>
      <w:r>
        <w:br/>
      </w:r>
      <w:proofErr w:type="spellStart"/>
      <w:r>
        <w:t>Diß</w:t>
      </w:r>
      <w:proofErr w:type="spellEnd"/>
      <w:r>
        <w:t xml:space="preserve"> </w:t>
      </w:r>
      <w:proofErr w:type="spellStart"/>
      <w:r>
        <w:t>bedenck</w:t>
      </w:r>
      <w:proofErr w:type="spellEnd"/>
      <w:r>
        <w:t xml:space="preserve">/ so </w:t>
      </w:r>
      <w:proofErr w:type="spellStart"/>
      <w:r>
        <w:t>offt</w:t>
      </w:r>
      <w:proofErr w:type="spellEnd"/>
      <w:r>
        <w:t xml:space="preserve"> du </w:t>
      </w:r>
      <w:proofErr w:type="spellStart"/>
      <w:r>
        <w:t>disen</w:t>
      </w:r>
      <w:proofErr w:type="spellEnd"/>
      <w:r>
        <w:t xml:space="preserve"> </w:t>
      </w:r>
      <w:proofErr w:type="spellStart"/>
      <w:r>
        <w:t>hailigen</w:t>
      </w:r>
      <w:proofErr w:type="spellEnd"/>
      <w:r>
        <w:t xml:space="preserve"> Namen nennest/ oder hörest nennen. </w:t>
      </w:r>
      <w:r>
        <w:br/>
        <w:t xml:space="preserve">Was </w:t>
      </w:r>
      <w:proofErr w:type="spellStart"/>
      <w:r>
        <w:t>haisset</w:t>
      </w:r>
      <w:proofErr w:type="spellEnd"/>
      <w:r>
        <w:t xml:space="preserve"> Christus? </w:t>
      </w:r>
    </w:p>
    <w:p w14:paraId="51EAB8A8" w14:textId="77777777" w:rsidR="000D6773" w:rsidRDefault="000D6773" w:rsidP="000D6773">
      <w:pPr>
        <w:pStyle w:val="StandardWeb"/>
      </w:pPr>
      <w:r>
        <w:rPr>
          <w:rStyle w:val="Fett"/>
          <w:rFonts w:eastAsiaTheme="majorEastAsia"/>
        </w:rPr>
        <w:t>Kind</w:t>
      </w:r>
      <w:r>
        <w:br/>
        <w:t xml:space="preserve">Der gesalbet. </w:t>
      </w:r>
    </w:p>
    <w:p w14:paraId="34BAF25A"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w:t>
      </w:r>
      <w:proofErr w:type="spellStart"/>
      <w:r>
        <w:t>haissset</w:t>
      </w:r>
      <w:proofErr w:type="spellEnd"/>
      <w:r>
        <w:t xml:space="preserve"> </w:t>
      </w:r>
      <w:proofErr w:type="spellStart"/>
      <w:r>
        <w:t>vnser</w:t>
      </w:r>
      <w:proofErr w:type="spellEnd"/>
      <w:r>
        <w:t xml:space="preserve"> Herr </w:t>
      </w:r>
      <w:proofErr w:type="spellStart"/>
      <w:r>
        <w:t>vnd</w:t>
      </w:r>
      <w:proofErr w:type="spellEnd"/>
      <w:r>
        <w:t xml:space="preserve"> </w:t>
      </w:r>
      <w:proofErr w:type="spellStart"/>
      <w:r>
        <w:t>Hayland</w:t>
      </w:r>
      <w:proofErr w:type="spellEnd"/>
      <w:r>
        <w:t xml:space="preserve"> also? </w:t>
      </w:r>
    </w:p>
    <w:p w14:paraId="02F04110" w14:textId="77777777" w:rsidR="000D6773" w:rsidRDefault="000D6773" w:rsidP="000D6773">
      <w:pPr>
        <w:pStyle w:val="StandardWeb"/>
      </w:pPr>
      <w:r>
        <w:rPr>
          <w:rStyle w:val="Fett"/>
          <w:rFonts w:eastAsiaTheme="majorEastAsia"/>
        </w:rPr>
        <w:t>Kind</w:t>
      </w:r>
      <w:r>
        <w:br/>
        <w:t xml:space="preserve">Das er der </w:t>
      </w:r>
      <w:proofErr w:type="spellStart"/>
      <w:r>
        <w:t>Künig</w:t>
      </w:r>
      <w:proofErr w:type="spellEnd"/>
      <w:r>
        <w:t xml:space="preserve"> </w:t>
      </w:r>
      <w:proofErr w:type="spellStart"/>
      <w:r>
        <w:t>vnnd</w:t>
      </w:r>
      <w:proofErr w:type="spellEnd"/>
      <w:r>
        <w:t xml:space="preserve"> </w:t>
      </w:r>
      <w:proofErr w:type="spellStart"/>
      <w:r>
        <w:t>säligmacher</w:t>
      </w:r>
      <w:proofErr w:type="spellEnd"/>
      <w:r>
        <w:t xml:space="preserve"> ist aller </w:t>
      </w:r>
      <w:proofErr w:type="spellStart"/>
      <w:r>
        <w:t>kinder</w:t>
      </w:r>
      <w:proofErr w:type="spellEnd"/>
      <w:r>
        <w:t xml:space="preserve"> Gottes/ durch den der </w:t>
      </w:r>
      <w:proofErr w:type="spellStart"/>
      <w:r>
        <w:t>vater</w:t>
      </w:r>
      <w:proofErr w:type="spellEnd"/>
      <w:r>
        <w:t xml:space="preserve"> alle ding </w:t>
      </w:r>
      <w:proofErr w:type="spellStart"/>
      <w:r>
        <w:t>ergäntzen</w:t>
      </w:r>
      <w:proofErr w:type="spellEnd"/>
      <w:r>
        <w:t xml:space="preserve"> will in </w:t>
      </w:r>
      <w:proofErr w:type="spellStart"/>
      <w:r>
        <w:t>himel</w:t>
      </w:r>
      <w:proofErr w:type="spellEnd"/>
      <w:r>
        <w:t xml:space="preserve"> </w:t>
      </w:r>
      <w:proofErr w:type="spellStart"/>
      <w:r>
        <w:t>vnd</w:t>
      </w:r>
      <w:proofErr w:type="spellEnd"/>
      <w:r>
        <w:t xml:space="preserve"> </w:t>
      </w:r>
      <w:proofErr w:type="spellStart"/>
      <w:r>
        <w:t>auff</w:t>
      </w:r>
      <w:proofErr w:type="spellEnd"/>
      <w:r>
        <w:t xml:space="preserve"> erden. </w:t>
      </w:r>
    </w:p>
    <w:p w14:paraId="55FCB889" w14:textId="77777777" w:rsidR="000D6773" w:rsidRDefault="000D6773" w:rsidP="000D6773">
      <w:pPr>
        <w:pStyle w:val="StandardWeb"/>
      </w:pPr>
      <w:r>
        <w:rPr>
          <w:rStyle w:val="Fett"/>
          <w:rFonts w:eastAsiaTheme="majorEastAsia"/>
        </w:rPr>
        <w:t>Vatter</w:t>
      </w:r>
      <w:r>
        <w:br/>
        <w:t xml:space="preserve">Wie </w:t>
      </w:r>
      <w:proofErr w:type="spellStart"/>
      <w:r>
        <w:t>hastu</w:t>
      </w:r>
      <w:proofErr w:type="spellEnd"/>
      <w:r>
        <w:t xml:space="preserve"> </w:t>
      </w:r>
      <w:proofErr w:type="spellStart"/>
      <w:r>
        <w:t>diß</w:t>
      </w:r>
      <w:proofErr w:type="spellEnd"/>
      <w:r>
        <w:t xml:space="preserve"> </w:t>
      </w:r>
      <w:proofErr w:type="spellStart"/>
      <w:r>
        <w:t>auß</w:t>
      </w:r>
      <w:proofErr w:type="spellEnd"/>
      <w:r>
        <w:t xml:space="preserve"> dem </w:t>
      </w:r>
      <w:proofErr w:type="spellStart"/>
      <w:r>
        <w:t>namen</w:t>
      </w:r>
      <w:proofErr w:type="spellEnd"/>
      <w:r>
        <w:t xml:space="preserve">/ der gesalbet? </w:t>
      </w:r>
    </w:p>
    <w:p w14:paraId="5B4042AD" w14:textId="77777777" w:rsidR="000D6773" w:rsidRDefault="000D6773" w:rsidP="000D6773">
      <w:pPr>
        <w:pStyle w:val="StandardWeb"/>
      </w:pPr>
      <w:r>
        <w:rPr>
          <w:rStyle w:val="Fett"/>
          <w:rFonts w:eastAsiaTheme="majorEastAsia"/>
        </w:rPr>
        <w:t>Kind</w:t>
      </w:r>
      <w:r>
        <w:br/>
        <w:t xml:space="preserve">Die </w:t>
      </w:r>
      <w:proofErr w:type="spellStart"/>
      <w:r>
        <w:t>Künig</w:t>
      </w:r>
      <w:proofErr w:type="spellEnd"/>
      <w:r>
        <w:t xml:space="preserve"> hatte man </w:t>
      </w:r>
      <w:proofErr w:type="spellStart"/>
      <w:r>
        <w:t>inn</w:t>
      </w:r>
      <w:proofErr w:type="spellEnd"/>
      <w:r>
        <w:t xml:space="preserve"> </w:t>
      </w:r>
      <w:proofErr w:type="spellStart"/>
      <w:r>
        <w:t>ir</w:t>
      </w:r>
      <w:proofErr w:type="spellEnd"/>
      <w:r>
        <w:t xml:space="preserve"> </w:t>
      </w:r>
      <w:proofErr w:type="spellStart"/>
      <w:r>
        <w:t>ampt</w:t>
      </w:r>
      <w:proofErr w:type="spellEnd"/>
      <w:r>
        <w:t xml:space="preserve"> mit der </w:t>
      </w:r>
      <w:proofErr w:type="spellStart"/>
      <w:r>
        <w:t>salbung</w:t>
      </w:r>
      <w:proofErr w:type="spellEnd"/>
      <w:r>
        <w:t xml:space="preserve"> eingesetzet/ </w:t>
      </w:r>
      <w:proofErr w:type="spellStart"/>
      <w:r>
        <w:t>vnd</w:t>
      </w:r>
      <w:proofErr w:type="spellEnd"/>
      <w:r>
        <w:t xml:space="preserve"> daher die </w:t>
      </w:r>
      <w:proofErr w:type="spellStart"/>
      <w:r>
        <w:t>gesalbeten</w:t>
      </w:r>
      <w:proofErr w:type="spellEnd"/>
      <w:r>
        <w:t xml:space="preserve"> genennet/ dieweil dann </w:t>
      </w:r>
      <w:proofErr w:type="spellStart"/>
      <w:r>
        <w:t>vnser</w:t>
      </w:r>
      <w:proofErr w:type="spellEnd"/>
      <w:r>
        <w:t xml:space="preserve"> Herr der rechte ewige </w:t>
      </w:r>
      <w:proofErr w:type="spellStart"/>
      <w:r>
        <w:t>Künig</w:t>
      </w:r>
      <w:proofErr w:type="spellEnd"/>
      <w:r>
        <w:t xml:space="preserve"> </w:t>
      </w:r>
      <w:proofErr w:type="spellStart"/>
      <w:r>
        <w:t>vnd</w:t>
      </w:r>
      <w:proofErr w:type="spellEnd"/>
      <w:r>
        <w:t xml:space="preserve"> </w:t>
      </w:r>
      <w:proofErr w:type="spellStart"/>
      <w:r>
        <w:t>Hayland</w:t>
      </w:r>
      <w:proofErr w:type="spellEnd"/>
      <w:r>
        <w:t xml:space="preserve"> ist/ der </w:t>
      </w:r>
      <w:proofErr w:type="spellStart"/>
      <w:r>
        <w:t>erwöleten</w:t>
      </w:r>
      <w:proofErr w:type="spellEnd"/>
      <w:r>
        <w:t xml:space="preserve">/ </w:t>
      </w:r>
      <w:proofErr w:type="spellStart"/>
      <w:r>
        <w:t>wirt</w:t>
      </w:r>
      <w:proofErr w:type="spellEnd"/>
      <w:r>
        <w:t xml:space="preserve"> er also schlecht der gesalbet </w:t>
      </w:r>
      <w:proofErr w:type="spellStart"/>
      <w:r>
        <w:t>gehaissen</w:t>
      </w:r>
      <w:proofErr w:type="spellEnd"/>
      <w:r>
        <w:t xml:space="preserve">/ als der mit der salben des </w:t>
      </w:r>
      <w:proofErr w:type="spellStart"/>
      <w:r>
        <w:t>hailigen</w:t>
      </w:r>
      <w:proofErr w:type="spellEnd"/>
      <w:r>
        <w:t xml:space="preserve"> </w:t>
      </w:r>
      <w:proofErr w:type="spellStart"/>
      <w:r>
        <w:t>gaistes</w:t>
      </w:r>
      <w:proofErr w:type="spellEnd"/>
      <w:r>
        <w:t xml:space="preserve">/ vor allen gesalbet/ </w:t>
      </w:r>
      <w:proofErr w:type="spellStart"/>
      <w:r>
        <w:t>vnd</w:t>
      </w:r>
      <w:proofErr w:type="spellEnd"/>
      <w:r>
        <w:t xml:space="preserve"> </w:t>
      </w:r>
      <w:proofErr w:type="spellStart"/>
      <w:r>
        <w:t>vns</w:t>
      </w:r>
      <w:proofErr w:type="spellEnd"/>
      <w:r>
        <w:t xml:space="preserve"> zum </w:t>
      </w:r>
      <w:proofErr w:type="spellStart"/>
      <w:r>
        <w:t>Hayland</w:t>
      </w:r>
      <w:proofErr w:type="spellEnd"/>
      <w:r>
        <w:t xml:space="preserve"> gegeben ist. </w:t>
      </w:r>
    </w:p>
    <w:p w14:paraId="4B4ACEB3"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salbet man die </w:t>
      </w:r>
      <w:proofErr w:type="spellStart"/>
      <w:r>
        <w:t>Künige</w:t>
      </w:r>
      <w:proofErr w:type="spellEnd"/>
      <w:r>
        <w:t xml:space="preserve">? </w:t>
      </w:r>
    </w:p>
    <w:p w14:paraId="0FE8796E" w14:textId="77777777" w:rsidR="000D6773" w:rsidRDefault="000D6773" w:rsidP="000D6773">
      <w:pPr>
        <w:pStyle w:val="StandardWeb"/>
      </w:pPr>
      <w:r>
        <w:rPr>
          <w:rStyle w:val="Fett"/>
          <w:rFonts w:eastAsiaTheme="majorEastAsia"/>
        </w:rPr>
        <w:t>Kind</w:t>
      </w:r>
      <w:r>
        <w:br/>
        <w:t xml:space="preserve">Man hat bey dem </w:t>
      </w:r>
      <w:proofErr w:type="spellStart"/>
      <w:r>
        <w:t>volck</w:t>
      </w:r>
      <w:proofErr w:type="spellEnd"/>
      <w:r>
        <w:t xml:space="preserve"> Gottes auch die </w:t>
      </w:r>
      <w:proofErr w:type="spellStart"/>
      <w:r>
        <w:t>priester</w:t>
      </w:r>
      <w:proofErr w:type="spellEnd"/>
      <w:r>
        <w:t xml:space="preserve"> </w:t>
      </w:r>
      <w:proofErr w:type="spellStart"/>
      <w:r>
        <w:t>vnd</w:t>
      </w:r>
      <w:proofErr w:type="spellEnd"/>
      <w:r>
        <w:t xml:space="preserve"> die Propheten gesalbet. </w:t>
      </w:r>
    </w:p>
    <w:p w14:paraId="6487209D" w14:textId="77777777" w:rsidR="000D6773" w:rsidRDefault="000D6773" w:rsidP="000D6773">
      <w:pPr>
        <w:pStyle w:val="StandardWeb"/>
      </w:pPr>
      <w:r>
        <w:rPr>
          <w:rStyle w:val="Fett"/>
          <w:rFonts w:eastAsiaTheme="majorEastAsia"/>
        </w:rPr>
        <w:t>Vatter</w:t>
      </w:r>
      <w:r>
        <w:br/>
      </w:r>
      <w:proofErr w:type="spellStart"/>
      <w:r>
        <w:t>Warzu</w:t>
      </w:r>
      <w:proofErr w:type="spellEnd"/>
      <w:r>
        <w:t xml:space="preserve">? </w:t>
      </w:r>
    </w:p>
    <w:p w14:paraId="2EFB14F5" w14:textId="77777777" w:rsidR="000D6773" w:rsidRDefault="000D6773" w:rsidP="000D6773">
      <w:pPr>
        <w:pStyle w:val="StandardWeb"/>
      </w:pPr>
      <w:r>
        <w:rPr>
          <w:rStyle w:val="Fett"/>
          <w:rFonts w:eastAsiaTheme="majorEastAsia"/>
        </w:rPr>
        <w:t>Kind</w:t>
      </w:r>
      <w:r>
        <w:br/>
        <w:t xml:space="preserve">Zu </w:t>
      </w:r>
      <w:proofErr w:type="spellStart"/>
      <w:r>
        <w:t>ainer</w:t>
      </w:r>
      <w:proofErr w:type="spellEnd"/>
      <w:r>
        <w:t xml:space="preserve"> </w:t>
      </w:r>
      <w:proofErr w:type="spellStart"/>
      <w:r>
        <w:t>anzaig</w:t>
      </w:r>
      <w:proofErr w:type="spellEnd"/>
      <w:r>
        <w:t xml:space="preserve"> </w:t>
      </w:r>
      <w:proofErr w:type="spellStart"/>
      <w:r>
        <w:t>vnd</w:t>
      </w:r>
      <w:proofErr w:type="spellEnd"/>
      <w:r>
        <w:t xml:space="preserve"> </w:t>
      </w:r>
      <w:proofErr w:type="spellStart"/>
      <w:r>
        <w:t>vertröstung</w:t>
      </w:r>
      <w:proofErr w:type="spellEnd"/>
      <w:r>
        <w:t xml:space="preserve"> des </w:t>
      </w:r>
      <w:proofErr w:type="spellStart"/>
      <w:r>
        <w:t>hailigen</w:t>
      </w:r>
      <w:proofErr w:type="spellEnd"/>
      <w:r>
        <w:t xml:space="preserve"> </w:t>
      </w:r>
      <w:proofErr w:type="spellStart"/>
      <w:r>
        <w:t>gaists</w:t>
      </w:r>
      <w:proofErr w:type="spellEnd"/>
      <w:r>
        <w:t xml:space="preserve">/ durch den </w:t>
      </w:r>
      <w:proofErr w:type="spellStart"/>
      <w:r>
        <w:t>sy</w:t>
      </w:r>
      <w:proofErr w:type="spellEnd"/>
      <w:r>
        <w:t xml:space="preserve"> </w:t>
      </w:r>
      <w:proofErr w:type="spellStart"/>
      <w:r>
        <w:t>jr</w:t>
      </w:r>
      <w:proofErr w:type="spellEnd"/>
      <w:r>
        <w:t xml:space="preserve"> </w:t>
      </w:r>
      <w:proofErr w:type="spellStart"/>
      <w:r>
        <w:t>ampt</w:t>
      </w:r>
      <w:proofErr w:type="spellEnd"/>
      <w:r>
        <w:t xml:space="preserve"> </w:t>
      </w:r>
      <w:proofErr w:type="spellStart"/>
      <w:r>
        <w:t>kündten</w:t>
      </w:r>
      <w:proofErr w:type="spellEnd"/>
      <w:r>
        <w:t xml:space="preserve"> nach dem gefallen Gottes verwalten/ das </w:t>
      </w:r>
      <w:proofErr w:type="spellStart"/>
      <w:r>
        <w:t>sunst</w:t>
      </w:r>
      <w:proofErr w:type="spellEnd"/>
      <w:r>
        <w:t xml:space="preserve"> über des </w:t>
      </w:r>
      <w:proofErr w:type="spellStart"/>
      <w:r>
        <w:t>menschen</w:t>
      </w:r>
      <w:proofErr w:type="spellEnd"/>
      <w:r>
        <w:t xml:space="preserve"> vermögen ist. </w:t>
      </w:r>
    </w:p>
    <w:p w14:paraId="715FC063" w14:textId="77777777" w:rsidR="000D6773" w:rsidRDefault="000D6773" w:rsidP="000D6773">
      <w:pPr>
        <w:pStyle w:val="StandardWeb"/>
      </w:pPr>
      <w:r>
        <w:rPr>
          <w:rStyle w:val="Fett"/>
          <w:rFonts w:eastAsiaTheme="majorEastAsia"/>
        </w:rPr>
        <w:t>Vatter</w:t>
      </w:r>
      <w:r>
        <w:br/>
      </w:r>
      <w:proofErr w:type="spellStart"/>
      <w:r>
        <w:t>Wa</w:t>
      </w:r>
      <w:proofErr w:type="spellEnd"/>
      <w:r>
        <w:t xml:space="preserve"> her ist </w:t>
      </w:r>
      <w:proofErr w:type="spellStart"/>
      <w:r>
        <w:t>diser</w:t>
      </w:r>
      <w:proofErr w:type="spellEnd"/>
      <w:r>
        <w:t xml:space="preserve"> gebrauch genommen? </w:t>
      </w:r>
    </w:p>
    <w:p w14:paraId="01647773" w14:textId="77777777" w:rsidR="000D6773" w:rsidRDefault="000D6773" w:rsidP="000D6773">
      <w:pPr>
        <w:pStyle w:val="StandardWeb"/>
      </w:pPr>
      <w:r>
        <w:rPr>
          <w:rStyle w:val="Fett"/>
          <w:rFonts w:eastAsiaTheme="majorEastAsia"/>
        </w:rPr>
        <w:t>Kind</w:t>
      </w:r>
      <w:r>
        <w:br/>
        <w:t xml:space="preserve">Das die </w:t>
      </w:r>
      <w:proofErr w:type="spellStart"/>
      <w:r>
        <w:t>leüt</w:t>
      </w:r>
      <w:proofErr w:type="spellEnd"/>
      <w:r>
        <w:t xml:space="preserve"> </w:t>
      </w:r>
      <w:proofErr w:type="spellStart"/>
      <w:r>
        <w:t>inn</w:t>
      </w:r>
      <w:proofErr w:type="spellEnd"/>
      <w:r>
        <w:t xml:space="preserve"> </w:t>
      </w:r>
      <w:proofErr w:type="spellStart"/>
      <w:r>
        <w:t>morgenländeren</w:t>
      </w:r>
      <w:proofErr w:type="spellEnd"/>
      <w:r>
        <w:t xml:space="preserve"> </w:t>
      </w:r>
      <w:proofErr w:type="spellStart"/>
      <w:r>
        <w:t>jre</w:t>
      </w:r>
      <w:proofErr w:type="spellEnd"/>
      <w:r>
        <w:t xml:space="preserve"> leib </w:t>
      </w:r>
      <w:proofErr w:type="spellStart"/>
      <w:r>
        <w:t>vil</w:t>
      </w:r>
      <w:proofErr w:type="spellEnd"/>
      <w:r>
        <w:t xml:space="preserve"> mit öl/ Balsam </w:t>
      </w:r>
      <w:proofErr w:type="spellStart"/>
      <w:r>
        <w:t>vnd</w:t>
      </w:r>
      <w:proofErr w:type="spellEnd"/>
      <w:r>
        <w:t xml:space="preserve"> anderen salben/ </w:t>
      </w:r>
      <w:proofErr w:type="spellStart"/>
      <w:r>
        <w:t>sy</w:t>
      </w:r>
      <w:proofErr w:type="spellEnd"/>
      <w:r>
        <w:t xml:space="preserve"> damit zu </w:t>
      </w:r>
      <w:proofErr w:type="spellStart"/>
      <w:r>
        <w:t>stercken</w:t>
      </w:r>
      <w:proofErr w:type="spellEnd"/>
      <w:r>
        <w:t xml:space="preserve">/ </w:t>
      </w:r>
      <w:proofErr w:type="spellStart"/>
      <w:r>
        <w:t>vnd</w:t>
      </w:r>
      <w:proofErr w:type="spellEnd"/>
      <w:r>
        <w:t xml:space="preserve"> zu </w:t>
      </w:r>
      <w:proofErr w:type="spellStart"/>
      <w:r>
        <w:t>arbait</w:t>
      </w:r>
      <w:proofErr w:type="spellEnd"/>
      <w:r>
        <w:t xml:space="preserve"> mehr geschickt zumachen. </w:t>
      </w:r>
    </w:p>
    <w:p w14:paraId="06473665" w14:textId="77777777" w:rsidR="000D6773" w:rsidRDefault="000D6773" w:rsidP="000D6773">
      <w:pPr>
        <w:pStyle w:val="StandardWeb"/>
      </w:pPr>
      <w:r>
        <w:rPr>
          <w:rStyle w:val="Fett"/>
          <w:rFonts w:eastAsiaTheme="majorEastAsia"/>
        </w:rPr>
        <w:t>Vatter</w:t>
      </w:r>
      <w:r>
        <w:br/>
        <w:t xml:space="preserve">Was </w:t>
      </w:r>
      <w:proofErr w:type="spellStart"/>
      <w:r>
        <w:t>solt</w:t>
      </w:r>
      <w:proofErr w:type="spellEnd"/>
      <w:r>
        <w:t xml:space="preserve"> du </w:t>
      </w:r>
      <w:proofErr w:type="spellStart"/>
      <w:r>
        <w:t>hierauß</w:t>
      </w:r>
      <w:proofErr w:type="spellEnd"/>
      <w:r>
        <w:t xml:space="preserve"> lernen? </w:t>
      </w:r>
    </w:p>
    <w:p w14:paraId="74FE7C55" w14:textId="77777777" w:rsidR="000D6773" w:rsidRDefault="000D6773" w:rsidP="000D6773">
      <w:pPr>
        <w:pStyle w:val="StandardWeb"/>
      </w:pPr>
      <w:r>
        <w:rPr>
          <w:rStyle w:val="Fett"/>
          <w:rFonts w:eastAsiaTheme="majorEastAsia"/>
        </w:rPr>
        <w:t>Kind</w:t>
      </w:r>
      <w:r>
        <w:br/>
        <w:t xml:space="preserve">Das wir zum ewigen leben nichts vermögen/ dann durch die salbe des </w:t>
      </w:r>
      <w:proofErr w:type="spellStart"/>
      <w:r>
        <w:t>hailigen</w:t>
      </w:r>
      <w:proofErr w:type="spellEnd"/>
      <w:r>
        <w:t xml:space="preserve"> </w:t>
      </w:r>
      <w:proofErr w:type="spellStart"/>
      <w:r>
        <w:t>gaystes</w:t>
      </w:r>
      <w:proofErr w:type="spellEnd"/>
      <w:r>
        <w:t xml:space="preserve">/ den wir </w:t>
      </w:r>
      <w:proofErr w:type="spellStart"/>
      <w:r>
        <w:t>allain</w:t>
      </w:r>
      <w:proofErr w:type="spellEnd"/>
      <w:r>
        <w:t xml:space="preserve"> von </w:t>
      </w:r>
      <w:proofErr w:type="spellStart"/>
      <w:r>
        <w:t>vnserm</w:t>
      </w:r>
      <w:proofErr w:type="spellEnd"/>
      <w:r>
        <w:t xml:space="preserve"> Herren Jesu Christo erlangen mögen. </w:t>
      </w:r>
    </w:p>
    <w:p w14:paraId="61F4C4B1" w14:textId="77777777" w:rsidR="000D6773" w:rsidRDefault="000D6773" w:rsidP="000D6773">
      <w:pPr>
        <w:pStyle w:val="StandardWeb"/>
      </w:pPr>
      <w:r>
        <w:rPr>
          <w:rStyle w:val="Fett"/>
          <w:rFonts w:eastAsiaTheme="majorEastAsia"/>
        </w:rPr>
        <w:t>Vatter</w:t>
      </w:r>
      <w:r>
        <w:br/>
      </w:r>
      <w:proofErr w:type="spellStart"/>
      <w:r>
        <w:t>Vnd</w:t>
      </w:r>
      <w:proofErr w:type="spellEnd"/>
      <w:r>
        <w:t xml:space="preserve"> von wegen des </w:t>
      </w:r>
      <w:proofErr w:type="spellStart"/>
      <w:r>
        <w:t>gaists</w:t>
      </w:r>
      <w:proofErr w:type="spellEnd"/>
      <w:r>
        <w:t xml:space="preserve">/ </w:t>
      </w:r>
      <w:proofErr w:type="spellStart"/>
      <w:r>
        <w:t>haissen</w:t>
      </w:r>
      <w:proofErr w:type="spellEnd"/>
      <w:r>
        <w:t xml:space="preserve"> wir Christen/ das wir des recht gesalbten </w:t>
      </w:r>
      <w:proofErr w:type="spellStart"/>
      <w:r>
        <w:t>glider</w:t>
      </w:r>
      <w:proofErr w:type="spellEnd"/>
      <w:r>
        <w:t xml:space="preserve">/ </w:t>
      </w:r>
      <w:proofErr w:type="spellStart"/>
      <w:r>
        <w:t>vnd</w:t>
      </w:r>
      <w:proofErr w:type="spellEnd"/>
      <w:r>
        <w:t xml:space="preserve"> also auch </w:t>
      </w:r>
      <w:proofErr w:type="spellStart"/>
      <w:r>
        <w:t>diser</w:t>
      </w:r>
      <w:proofErr w:type="spellEnd"/>
      <w:r>
        <w:t xml:space="preserve"> salb </w:t>
      </w:r>
      <w:proofErr w:type="spellStart"/>
      <w:r>
        <w:t>tailhafftig</w:t>
      </w:r>
      <w:proofErr w:type="spellEnd"/>
      <w:r>
        <w:t xml:space="preserve"> </w:t>
      </w:r>
      <w:proofErr w:type="spellStart"/>
      <w:r>
        <w:t>seind</w:t>
      </w:r>
      <w:proofErr w:type="spellEnd"/>
      <w:r>
        <w:t xml:space="preserve">/ dann wer seinen </w:t>
      </w:r>
      <w:proofErr w:type="spellStart"/>
      <w:r>
        <w:t>gaist</w:t>
      </w:r>
      <w:proofErr w:type="spellEnd"/>
      <w:r>
        <w:t xml:space="preserve"> </w:t>
      </w:r>
      <w:proofErr w:type="spellStart"/>
      <w:r>
        <w:t>nit</w:t>
      </w:r>
      <w:proofErr w:type="spellEnd"/>
      <w:r>
        <w:t xml:space="preserve"> hat/ ist </w:t>
      </w:r>
      <w:proofErr w:type="spellStart"/>
      <w:r>
        <w:t>nit</w:t>
      </w:r>
      <w:proofErr w:type="spellEnd"/>
      <w:r>
        <w:t xml:space="preserve"> sein. Abermal </w:t>
      </w:r>
      <w:proofErr w:type="spellStart"/>
      <w:r>
        <w:t>sihe</w:t>
      </w:r>
      <w:proofErr w:type="spellEnd"/>
      <w:r>
        <w:t xml:space="preserve"> was der glaub thu. </w:t>
      </w:r>
      <w:r>
        <w:br/>
        <w:t xml:space="preserve">Was </w:t>
      </w:r>
      <w:proofErr w:type="spellStart"/>
      <w:r>
        <w:t>volget</w:t>
      </w:r>
      <w:proofErr w:type="spellEnd"/>
      <w:r>
        <w:t xml:space="preserve"> </w:t>
      </w:r>
      <w:proofErr w:type="spellStart"/>
      <w:r>
        <w:t>nacher</w:t>
      </w:r>
      <w:proofErr w:type="spellEnd"/>
      <w:r>
        <w:t xml:space="preserve">? </w:t>
      </w:r>
    </w:p>
    <w:p w14:paraId="062AA5FA" w14:textId="77777777" w:rsidR="000D6773" w:rsidRDefault="000D6773" w:rsidP="000D6773">
      <w:pPr>
        <w:pStyle w:val="StandardWeb"/>
      </w:pPr>
      <w:r>
        <w:rPr>
          <w:rStyle w:val="Fett"/>
          <w:rFonts w:eastAsiaTheme="majorEastAsia"/>
        </w:rPr>
        <w:t>Kind</w:t>
      </w:r>
      <w:r>
        <w:br/>
        <w:t xml:space="preserve">Seinen </w:t>
      </w:r>
      <w:proofErr w:type="spellStart"/>
      <w:r>
        <w:t>ainigen</w:t>
      </w:r>
      <w:proofErr w:type="spellEnd"/>
      <w:r>
        <w:t xml:space="preserve"> Sun. </w:t>
      </w:r>
    </w:p>
    <w:p w14:paraId="2D2E1BF9" w14:textId="77777777" w:rsidR="000D6773" w:rsidRDefault="000D6773" w:rsidP="000D6773">
      <w:pPr>
        <w:pStyle w:val="StandardWeb"/>
      </w:pPr>
      <w:r>
        <w:rPr>
          <w:rStyle w:val="Fett"/>
          <w:rFonts w:eastAsiaTheme="majorEastAsia"/>
        </w:rPr>
        <w:t>Vatter</w:t>
      </w:r>
      <w:r>
        <w:br/>
      </w:r>
      <w:proofErr w:type="spellStart"/>
      <w:r>
        <w:t>Seind</w:t>
      </w:r>
      <w:proofErr w:type="spellEnd"/>
      <w:r>
        <w:t xml:space="preserve"> doch wir auch Gottes </w:t>
      </w:r>
      <w:proofErr w:type="spellStart"/>
      <w:r>
        <w:t>kinder</w:t>
      </w:r>
      <w:proofErr w:type="spellEnd"/>
      <w:r>
        <w:t xml:space="preserve">? </w:t>
      </w:r>
    </w:p>
    <w:p w14:paraId="5CF3E31E" w14:textId="77777777" w:rsidR="000D6773" w:rsidRDefault="000D6773" w:rsidP="000D6773">
      <w:pPr>
        <w:pStyle w:val="StandardWeb"/>
      </w:pPr>
      <w:r>
        <w:rPr>
          <w:rStyle w:val="Fett"/>
          <w:rFonts w:eastAsiaTheme="majorEastAsia"/>
        </w:rPr>
        <w:t>Kind</w:t>
      </w:r>
      <w:r>
        <w:br/>
        <w:t xml:space="preserve">Der </w:t>
      </w:r>
      <w:proofErr w:type="spellStart"/>
      <w:r>
        <w:t>Gothait</w:t>
      </w:r>
      <w:proofErr w:type="spellEnd"/>
      <w:r>
        <w:t xml:space="preserve"> nach/ ist </w:t>
      </w:r>
      <w:proofErr w:type="spellStart"/>
      <w:r>
        <w:t>vnser</w:t>
      </w:r>
      <w:proofErr w:type="spellEnd"/>
      <w:r>
        <w:t xml:space="preserve"> Herr Jesus/ je der </w:t>
      </w:r>
      <w:proofErr w:type="spellStart"/>
      <w:r>
        <w:t>ainig</w:t>
      </w:r>
      <w:proofErr w:type="spellEnd"/>
      <w:r>
        <w:t xml:space="preserve"> </w:t>
      </w:r>
      <w:proofErr w:type="spellStart"/>
      <w:r>
        <w:t>sun</w:t>
      </w:r>
      <w:proofErr w:type="spellEnd"/>
      <w:r>
        <w:t xml:space="preserve"> Gottes/ der </w:t>
      </w:r>
      <w:proofErr w:type="spellStart"/>
      <w:r>
        <w:t>ainer</w:t>
      </w:r>
      <w:proofErr w:type="spellEnd"/>
      <w:r>
        <w:t xml:space="preserve"> </w:t>
      </w:r>
      <w:proofErr w:type="spellStart"/>
      <w:r>
        <w:t>natur</w:t>
      </w:r>
      <w:proofErr w:type="spellEnd"/>
      <w:r>
        <w:t xml:space="preserve">/ </w:t>
      </w:r>
      <w:proofErr w:type="spellStart"/>
      <w:r>
        <w:t>krafft</w:t>
      </w:r>
      <w:proofErr w:type="spellEnd"/>
      <w:r>
        <w:t xml:space="preserve"> </w:t>
      </w:r>
      <w:proofErr w:type="spellStart"/>
      <w:r>
        <w:t>vnd</w:t>
      </w:r>
      <w:proofErr w:type="spellEnd"/>
      <w:r>
        <w:t xml:space="preserve"> </w:t>
      </w:r>
      <w:proofErr w:type="spellStart"/>
      <w:r>
        <w:t>würckens</w:t>
      </w:r>
      <w:proofErr w:type="spellEnd"/>
      <w:r>
        <w:t xml:space="preserve"> ist mit dem </w:t>
      </w:r>
      <w:proofErr w:type="spellStart"/>
      <w:r>
        <w:t>vatter</w:t>
      </w:r>
      <w:proofErr w:type="spellEnd"/>
      <w:r>
        <w:t xml:space="preserve">? </w:t>
      </w:r>
    </w:p>
    <w:p w14:paraId="135CD091" w14:textId="77777777" w:rsidR="000D6773" w:rsidRDefault="000D6773" w:rsidP="000D6773">
      <w:pPr>
        <w:pStyle w:val="StandardWeb"/>
      </w:pPr>
      <w:r>
        <w:rPr>
          <w:rStyle w:val="Fett"/>
          <w:rFonts w:eastAsiaTheme="majorEastAsia"/>
        </w:rPr>
        <w:t>Vatter</w:t>
      </w:r>
      <w:r>
        <w:br/>
        <w:t xml:space="preserve">Wie nach der menschlichen </w:t>
      </w:r>
      <w:proofErr w:type="spellStart"/>
      <w:r>
        <w:t>natur</w:t>
      </w:r>
      <w:proofErr w:type="spellEnd"/>
      <w:r>
        <w:t xml:space="preserve">? </w:t>
      </w:r>
    </w:p>
    <w:p w14:paraId="6AB9F5E8" w14:textId="77777777" w:rsidR="000D6773" w:rsidRDefault="000D6773" w:rsidP="000D6773">
      <w:pPr>
        <w:pStyle w:val="StandardWeb"/>
      </w:pPr>
      <w:r>
        <w:rPr>
          <w:rStyle w:val="Fett"/>
          <w:rFonts w:eastAsiaTheme="majorEastAsia"/>
        </w:rPr>
        <w:t>Kind</w:t>
      </w:r>
      <w:r>
        <w:br/>
        <w:t xml:space="preserve">Als er </w:t>
      </w:r>
      <w:proofErr w:type="spellStart"/>
      <w:r>
        <w:t>inn</w:t>
      </w:r>
      <w:proofErr w:type="spellEnd"/>
      <w:r>
        <w:t xml:space="preserve"> deren </w:t>
      </w:r>
      <w:proofErr w:type="spellStart"/>
      <w:r>
        <w:t>gantz</w:t>
      </w:r>
      <w:proofErr w:type="spellEnd"/>
      <w:r>
        <w:t xml:space="preserve"> </w:t>
      </w:r>
      <w:proofErr w:type="spellStart"/>
      <w:r>
        <w:t>hailig</w:t>
      </w:r>
      <w:proofErr w:type="spellEnd"/>
      <w:r>
        <w:t xml:space="preserve"> ist/ </w:t>
      </w:r>
      <w:proofErr w:type="spellStart"/>
      <w:r>
        <w:t>vnnd</w:t>
      </w:r>
      <w:proofErr w:type="spellEnd"/>
      <w:r>
        <w:t xml:space="preserve"> </w:t>
      </w:r>
      <w:proofErr w:type="spellStart"/>
      <w:r>
        <w:t>allain</w:t>
      </w:r>
      <w:proofErr w:type="spellEnd"/>
      <w:r>
        <w:t xml:space="preserve"> aller ding Göttlichen thuns/ on alle </w:t>
      </w:r>
      <w:proofErr w:type="spellStart"/>
      <w:r>
        <w:t>sünd</w:t>
      </w:r>
      <w:proofErr w:type="spellEnd"/>
      <w:r>
        <w:t xml:space="preserve">/ ist er auch der </w:t>
      </w:r>
      <w:proofErr w:type="spellStart"/>
      <w:r>
        <w:t>ainige</w:t>
      </w:r>
      <w:proofErr w:type="spellEnd"/>
      <w:r>
        <w:t xml:space="preserve"> Sun Gottes. </w:t>
      </w:r>
    </w:p>
    <w:p w14:paraId="7B1BBE10" w14:textId="77777777" w:rsidR="000D6773" w:rsidRDefault="000D6773" w:rsidP="000D6773">
      <w:pPr>
        <w:pStyle w:val="StandardWeb"/>
      </w:pPr>
      <w:r>
        <w:rPr>
          <w:rStyle w:val="Fett"/>
          <w:rFonts w:eastAsiaTheme="majorEastAsia"/>
        </w:rPr>
        <w:t>Vatter</w:t>
      </w:r>
      <w:r>
        <w:br/>
        <w:t xml:space="preserve">Wie </w:t>
      </w:r>
      <w:proofErr w:type="spellStart"/>
      <w:r>
        <w:t>seind</w:t>
      </w:r>
      <w:proofErr w:type="spellEnd"/>
      <w:r>
        <w:t xml:space="preserve"> dann wir Gottes </w:t>
      </w:r>
      <w:proofErr w:type="spellStart"/>
      <w:r>
        <w:t>kinder</w:t>
      </w:r>
      <w:proofErr w:type="spellEnd"/>
      <w:r>
        <w:t xml:space="preserve">? </w:t>
      </w:r>
    </w:p>
    <w:p w14:paraId="72576485" w14:textId="77777777" w:rsidR="000D6773" w:rsidRDefault="000D6773" w:rsidP="000D6773">
      <w:pPr>
        <w:pStyle w:val="StandardWeb"/>
      </w:pPr>
      <w:r>
        <w:rPr>
          <w:rStyle w:val="Fett"/>
          <w:rFonts w:eastAsiaTheme="majorEastAsia"/>
        </w:rPr>
        <w:t>Kind</w:t>
      </w:r>
      <w:r>
        <w:br/>
        <w:t xml:space="preserve">Das wir durch </w:t>
      </w:r>
      <w:proofErr w:type="spellStart"/>
      <w:r>
        <w:t>jn</w:t>
      </w:r>
      <w:proofErr w:type="spellEnd"/>
      <w:r>
        <w:t xml:space="preserve"> </w:t>
      </w:r>
      <w:proofErr w:type="spellStart"/>
      <w:r>
        <w:t>vnseren</w:t>
      </w:r>
      <w:proofErr w:type="spellEnd"/>
      <w:r>
        <w:t xml:space="preserve"> Herrn Jesum des </w:t>
      </w:r>
      <w:proofErr w:type="spellStart"/>
      <w:r>
        <w:t>Götlichen</w:t>
      </w:r>
      <w:proofErr w:type="spellEnd"/>
      <w:r>
        <w:t xml:space="preserve"> ewigen </w:t>
      </w:r>
      <w:proofErr w:type="spellStart"/>
      <w:r>
        <w:t>lebens</w:t>
      </w:r>
      <w:proofErr w:type="spellEnd"/>
      <w:r>
        <w:t xml:space="preserve"> </w:t>
      </w:r>
      <w:proofErr w:type="spellStart"/>
      <w:r>
        <w:t>thailhafftig</w:t>
      </w:r>
      <w:proofErr w:type="spellEnd"/>
      <w:r>
        <w:t xml:space="preserve"> werden/ Daher </w:t>
      </w:r>
      <w:proofErr w:type="spellStart"/>
      <w:r>
        <w:t>haisset</w:t>
      </w:r>
      <w:proofErr w:type="spellEnd"/>
      <w:r>
        <w:t xml:space="preserve"> er der Erstgeboren </w:t>
      </w:r>
      <w:proofErr w:type="spellStart"/>
      <w:r>
        <w:t>vnder</w:t>
      </w:r>
      <w:proofErr w:type="spellEnd"/>
      <w:r>
        <w:t xml:space="preserve"> </w:t>
      </w:r>
      <w:proofErr w:type="spellStart"/>
      <w:r>
        <w:t>vilen</w:t>
      </w:r>
      <w:proofErr w:type="spellEnd"/>
      <w:r>
        <w:t xml:space="preserve"> </w:t>
      </w:r>
      <w:proofErr w:type="spellStart"/>
      <w:r>
        <w:t>brüderen</w:t>
      </w:r>
      <w:proofErr w:type="spellEnd"/>
      <w:r>
        <w:t xml:space="preserve">. </w:t>
      </w:r>
    </w:p>
    <w:p w14:paraId="1DB83423" w14:textId="77777777" w:rsidR="000D6773" w:rsidRDefault="000D6773" w:rsidP="000D6773">
      <w:pPr>
        <w:pStyle w:val="StandardWeb"/>
      </w:pPr>
      <w:r>
        <w:rPr>
          <w:rStyle w:val="Fett"/>
          <w:rFonts w:eastAsiaTheme="majorEastAsia"/>
        </w:rPr>
        <w:t>Vatter</w:t>
      </w:r>
      <w:r>
        <w:br/>
        <w:t xml:space="preserve">Was </w:t>
      </w:r>
      <w:proofErr w:type="spellStart"/>
      <w:r>
        <w:t>volget</w:t>
      </w:r>
      <w:proofErr w:type="spellEnd"/>
      <w:r>
        <w:t xml:space="preserve"> </w:t>
      </w:r>
      <w:proofErr w:type="spellStart"/>
      <w:r>
        <w:t>weytter</w:t>
      </w:r>
      <w:proofErr w:type="spellEnd"/>
      <w:r>
        <w:t xml:space="preserve">? </w:t>
      </w:r>
    </w:p>
    <w:p w14:paraId="3EB4D2E5" w14:textId="77777777" w:rsidR="000D6773" w:rsidRDefault="000D6773" w:rsidP="000D6773">
      <w:pPr>
        <w:pStyle w:val="StandardWeb"/>
      </w:pPr>
      <w:r>
        <w:rPr>
          <w:rStyle w:val="Fett"/>
          <w:rFonts w:eastAsiaTheme="majorEastAsia"/>
        </w:rPr>
        <w:t>Kind</w:t>
      </w:r>
      <w:r>
        <w:br/>
        <w:t xml:space="preserve">Der empfangen ist vom </w:t>
      </w:r>
      <w:proofErr w:type="spellStart"/>
      <w:r>
        <w:t>hailigen</w:t>
      </w:r>
      <w:proofErr w:type="spellEnd"/>
      <w:r>
        <w:t xml:space="preserve"> </w:t>
      </w:r>
      <w:proofErr w:type="spellStart"/>
      <w:r>
        <w:t>gaist</w:t>
      </w:r>
      <w:proofErr w:type="spellEnd"/>
      <w:r>
        <w:t xml:space="preserve">/ geboren </w:t>
      </w:r>
      <w:proofErr w:type="spellStart"/>
      <w:r>
        <w:t>auß</w:t>
      </w:r>
      <w:proofErr w:type="spellEnd"/>
      <w:r>
        <w:t xml:space="preserve"> der </w:t>
      </w:r>
      <w:proofErr w:type="spellStart"/>
      <w:r>
        <w:t>Junckfraw</w:t>
      </w:r>
      <w:proofErr w:type="spellEnd"/>
      <w:r>
        <w:t xml:space="preserve"> Maria. </w:t>
      </w:r>
    </w:p>
    <w:p w14:paraId="3A0B6D2A"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das? </w:t>
      </w:r>
    </w:p>
    <w:p w14:paraId="6367B328" w14:textId="77777777" w:rsidR="000D6773" w:rsidRDefault="000D6773" w:rsidP="000D6773">
      <w:pPr>
        <w:pStyle w:val="StandardWeb"/>
      </w:pPr>
      <w:r>
        <w:rPr>
          <w:rStyle w:val="Fett"/>
          <w:rFonts w:eastAsiaTheme="majorEastAsia"/>
        </w:rPr>
        <w:t>Kind</w:t>
      </w:r>
      <w:r>
        <w:br/>
        <w:t xml:space="preserve">Da er </w:t>
      </w:r>
      <w:proofErr w:type="spellStart"/>
      <w:r>
        <w:t>vns</w:t>
      </w:r>
      <w:proofErr w:type="spellEnd"/>
      <w:r>
        <w:t xml:space="preserve"> erlösen </w:t>
      </w:r>
      <w:proofErr w:type="spellStart"/>
      <w:r>
        <w:t>solte</w:t>
      </w:r>
      <w:proofErr w:type="spellEnd"/>
      <w:r>
        <w:t xml:space="preserve">/ müßt er von allen </w:t>
      </w:r>
      <w:proofErr w:type="spellStart"/>
      <w:r>
        <w:t>sünden</w:t>
      </w:r>
      <w:proofErr w:type="spellEnd"/>
      <w:r>
        <w:t xml:space="preserve"> rain sein/ </w:t>
      </w:r>
      <w:proofErr w:type="spellStart"/>
      <w:r>
        <w:t>vnd</w:t>
      </w:r>
      <w:proofErr w:type="spellEnd"/>
      <w:r>
        <w:t xml:space="preserve"> also von </w:t>
      </w:r>
      <w:proofErr w:type="spellStart"/>
      <w:r>
        <w:t>kainem</w:t>
      </w:r>
      <w:proofErr w:type="spellEnd"/>
      <w:r>
        <w:t xml:space="preserve"> </w:t>
      </w:r>
      <w:proofErr w:type="spellStart"/>
      <w:r>
        <w:t>mann</w:t>
      </w:r>
      <w:proofErr w:type="spellEnd"/>
      <w:r>
        <w:t xml:space="preserve"> empfangen/ </w:t>
      </w:r>
      <w:proofErr w:type="spellStart"/>
      <w:r>
        <w:t>vnd</w:t>
      </w:r>
      <w:proofErr w:type="spellEnd"/>
      <w:r>
        <w:t xml:space="preserve"> von </w:t>
      </w:r>
      <w:proofErr w:type="spellStart"/>
      <w:r>
        <w:t>ainer</w:t>
      </w:r>
      <w:proofErr w:type="spellEnd"/>
      <w:r>
        <w:t xml:space="preserve"> </w:t>
      </w:r>
      <w:proofErr w:type="spellStart"/>
      <w:r>
        <w:t>Junckfrawen</w:t>
      </w:r>
      <w:proofErr w:type="spellEnd"/>
      <w:r>
        <w:t xml:space="preserve"> </w:t>
      </w:r>
      <w:proofErr w:type="spellStart"/>
      <w:r>
        <w:t>geborn</w:t>
      </w:r>
      <w:proofErr w:type="spellEnd"/>
      <w:r>
        <w:t xml:space="preserve"> werden. </w:t>
      </w:r>
    </w:p>
    <w:p w14:paraId="1C50E9A3" w14:textId="77777777" w:rsidR="000D6773" w:rsidRDefault="000D6773" w:rsidP="000D6773">
      <w:pPr>
        <w:pStyle w:val="StandardWeb"/>
      </w:pPr>
      <w:r>
        <w:rPr>
          <w:rStyle w:val="Fett"/>
          <w:rFonts w:eastAsiaTheme="majorEastAsia"/>
        </w:rPr>
        <w:t>Vatter</w:t>
      </w:r>
      <w:r>
        <w:br/>
        <w:t xml:space="preserve">Ist aber das </w:t>
      </w:r>
      <w:proofErr w:type="spellStart"/>
      <w:r>
        <w:t>ain</w:t>
      </w:r>
      <w:proofErr w:type="spellEnd"/>
      <w:r>
        <w:t xml:space="preserve"> rechte </w:t>
      </w:r>
      <w:proofErr w:type="spellStart"/>
      <w:r>
        <w:t>ware</w:t>
      </w:r>
      <w:proofErr w:type="spellEnd"/>
      <w:r>
        <w:t xml:space="preserve"> </w:t>
      </w:r>
      <w:proofErr w:type="spellStart"/>
      <w:r>
        <w:t>empfengknuß</w:t>
      </w:r>
      <w:proofErr w:type="spellEnd"/>
      <w:r>
        <w:t xml:space="preserve"> </w:t>
      </w:r>
      <w:proofErr w:type="spellStart"/>
      <w:r>
        <w:t>vnnd</w:t>
      </w:r>
      <w:proofErr w:type="spellEnd"/>
      <w:r>
        <w:t xml:space="preserve"> </w:t>
      </w:r>
      <w:proofErr w:type="spellStart"/>
      <w:r>
        <w:t>geburt</w:t>
      </w:r>
      <w:proofErr w:type="spellEnd"/>
      <w:r>
        <w:t xml:space="preserve"> gewesen/ durch die Er/ das ewig Wort/ </w:t>
      </w:r>
      <w:proofErr w:type="spellStart"/>
      <w:r>
        <w:t>vnser</w:t>
      </w:r>
      <w:proofErr w:type="spellEnd"/>
      <w:r>
        <w:t xml:space="preserve"> </w:t>
      </w:r>
      <w:proofErr w:type="spellStart"/>
      <w:r>
        <w:t>natur</w:t>
      </w:r>
      <w:proofErr w:type="spellEnd"/>
      <w:r>
        <w:t xml:space="preserve"> an sich genommen hat? </w:t>
      </w:r>
    </w:p>
    <w:p w14:paraId="671FDF77" w14:textId="77777777" w:rsidR="000D6773" w:rsidRDefault="000D6773" w:rsidP="000D6773">
      <w:pPr>
        <w:pStyle w:val="StandardWeb"/>
      </w:pPr>
      <w:r>
        <w:rPr>
          <w:rStyle w:val="Fett"/>
          <w:rFonts w:eastAsiaTheme="majorEastAsia"/>
        </w:rPr>
        <w:t>Kind</w:t>
      </w:r>
      <w:r>
        <w:br/>
        <w:t xml:space="preserve">Ja, dann die </w:t>
      </w:r>
      <w:proofErr w:type="spellStart"/>
      <w:r>
        <w:t>schrifft</w:t>
      </w:r>
      <w:proofErr w:type="spellEnd"/>
      <w:r>
        <w:t xml:space="preserve"> mit </w:t>
      </w:r>
      <w:proofErr w:type="spellStart"/>
      <w:r>
        <w:t>vns</w:t>
      </w:r>
      <w:proofErr w:type="spellEnd"/>
      <w:r>
        <w:t xml:space="preserve"> einfältig </w:t>
      </w:r>
      <w:proofErr w:type="spellStart"/>
      <w:r>
        <w:t>vnnd</w:t>
      </w:r>
      <w:proofErr w:type="spellEnd"/>
      <w:r>
        <w:t xml:space="preserve"> </w:t>
      </w:r>
      <w:proofErr w:type="spellStart"/>
      <w:r>
        <w:t>warhafft</w:t>
      </w:r>
      <w:proofErr w:type="spellEnd"/>
      <w:r>
        <w:t xml:space="preserve"> redet. </w:t>
      </w:r>
    </w:p>
    <w:p w14:paraId="4CCCBC7C" w14:textId="77777777" w:rsidR="000D6773" w:rsidRDefault="000D6773" w:rsidP="000D6773">
      <w:pPr>
        <w:pStyle w:val="StandardWeb"/>
      </w:pPr>
      <w:r>
        <w:rPr>
          <w:rStyle w:val="Fett"/>
          <w:rFonts w:eastAsiaTheme="majorEastAsia"/>
        </w:rPr>
        <w:t>Vatter</w:t>
      </w:r>
      <w:r>
        <w:br/>
        <w:t xml:space="preserve">Was solle dich das </w:t>
      </w:r>
      <w:proofErr w:type="spellStart"/>
      <w:r>
        <w:t>erinneren</w:t>
      </w:r>
      <w:proofErr w:type="spellEnd"/>
      <w:r>
        <w:t xml:space="preserve">? </w:t>
      </w:r>
    </w:p>
    <w:p w14:paraId="6567BC3C" w14:textId="77777777" w:rsidR="000D6773" w:rsidRDefault="000D6773" w:rsidP="000D6773">
      <w:pPr>
        <w:pStyle w:val="StandardWeb"/>
      </w:pPr>
      <w:r>
        <w:rPr>
          <w:rStyle w:val="Fett"/>
          <w:rFonts w:eastAsiaTheme="majorEastAsia"/>
        </w:rPr>
        <w:t>Kind</w:t>
      </w:r>
      <w:r>
        <w:br/>
        <w:t xml:space="preserve">Zwayer ding. </w:t>
      </w:r>
    </w:p>
    <w:p w14:paraId="57AD25CF" w14:textId="77777777" w:rsidR="000D6773" w:rsidRDefault="000D6773" w:rsidP="000D6773">
      <w:pPr>
        <w:pStyle w:val="StandardWeb"/>
      </w:pPr>
      <w:r>
        <w:rPr>
          <w:rStyle w:val="Fett"/>
          <w:rFonts w:eastAsiaTheme="majorEastAsia"/>
        </w:rPr>
        <w:t>Vatter</w:t>
      </w:r>
      <w:r>
        <w:br/>
        <w:t xml:space="preserve">Wie </w:t>
      </w:r>
      <w:proofErr w:type="spellStart"/>
      <w:r>
        <w:t>lauttet</w:t>
      </w:r>
      <w:proofErr w:type="spellEnd"/>
      <w:r>
        <w:t xml:space="preserve"> das erst? </w:t>
      </w:r>
    </w:p>
    <w:p w14:paraId="28905223" w14:textId="77777777" w:rsidR="000D6773" w:rsidRDefault="000D6773" w:rsidP="000D6773">
      <w:pPr>
        <w:pStyle w:val="StandardWeb"/>
      </w:pPr>
      <w:r>
        <w:rPr>
          <w:rStyle w:val="Fett"/>
          <w:rFonts w:eastAsiaTheme="majorEastAsia"/>
        </w:rPr>
        <w:t>Kind</w:t>
      </w:r>
      <w:r>
        <w:br/>
        <w:t xml:space="preserve">Das wir so gar verderbet </w:t>
      </w:r>
      <w:proofErr w:type="spellStart"/>
      <w:r>
        <w:t>seind</w:t>
      </w:r>
      <w:proofErr w:type="spellEnd"/>
      <w:r>
        <w:t xml:space="preserve">/ das </w:t>
      </w:r>
      <w:proofErr w:type="spellStart"/>
      <w:r>
        <w:t>vns</w:t>
      </w:r>
      <w:proofErr w:type="spellEnd"/>
      <w:r>
        <w:t xml:space="preserve"> </w:t>
      </w:r>
      <w:proofErr w:type="spellStart"/>
      <w:r>
        <w:t>nit</w:t>
      </w:r>
      <w:proofErr w:type="spellEnd"/>
      <w:r>
        <w:t xml:space="preserve"> hat mögen </w:t>
      </w:r>
      <w:proofErr w:type="spellStart"/>
      <w:r>
        <w:t>geholffen</w:t>
      </w:r>
      <w:proofErr w:type="spellEnd"/>
      <w:r>
        <w:t xml:space="preserve"> werden/ Gott wurde dann </w:t>
      </w:r>
      <w:proofErr w:type="spellStart"/>
      <w:r>
        <w:t>mensch</w:t>
      </w:r>
      <w:proofErr w:type="spellEnd"/>
      <w:r>
        <w:t xml:space="preserve">. </w:t>
      </w:r>
    </w:p>
    <w:p w14:paraId="43ABDDAF" w14:textId="77777777" w:rsidR="000D6773" w:rsidRDefault="000D6773" w:rsidP="000D6773">
      <w:pPr>
        <w:pStyle w:val="StandardWeb"/>
      </w:pPr>
      <w:r>
        <w:rPr>
          <w:rStyle w:val="Fett"/>
          <w:rFonts w:eastAsiaTheme="majorEastAsia"/>
        </w:rPr>
        <w:t>Vatter</w:t>
      </w:r>
      <w:r>
        <w:br/>
        <w:t xml:space="preserve">Wie das ander? </w:t>
      </w:r>
    </w:p>
    <w:p w14:paraId="33645BAA" w14:textId="77777777" w:rsidR="000D6773" w:rsidRDefault="000D6773" w:rsidP="000D6773">
      <w:pPr>
        <w:pStyle w:val="StandardWeb"/>
      </w:pPr>
      <w:r>
        <w:rPr>
          <w:rStyle w:val="Fett"/>
          <w:rFonts w:eastAsiaTheme="majorEastAsia"/>
        </w:rPr>
        <w:t>Kind</w:t>
      </w:r>
      <w:r>
        <w:br/>
        <w:t xml:space="preserve">Das </w:t>
      </w:r>
      <w:proofErr w:type="spellStart"/>
      <w:r>
        <w:t>vns</w:t>
      </w:r>
      <w:proofErr w:type="spellEnd"/>
      <w:r>
        <w:t xml:space="preserve"> Gott so lieb hat/ das er hat wöllen </w:t>
      </w:r>
      <w:proofErr w:type="spellStart"/>
      <w:r>
        <w:t>mensch</w:t>
      </w:r>
      <w:proofErr w:type="spellEnd"/>
      <w:r>
        <w:t xml:space="preserve"> werden/ damit er </w:t>
      </w:r>
      <w:proofErr w:type="spellStart"/>
      <w:r>
        <w:t>vns</w:t>
      </w:r>
      <w:proofErr w:type="spellEnd"/>
      <w:r>
        <w:t xml:space="preserve"> zu </w:t>
      </w:r>
      <w:proofErr w:type="spellStart"/>
      <w:r>
        <w:t>göttern</w:t>
      </w:r>
      <w:proofErr w:type="spellEnd"/>
      <w:r>
        <w:t xml:space="preserve"> machte. </w:t>
      </w:r>
    </w:p>
    <w:p w14:paraId="2C1D6179" w14:textId="77777777" w:rsidR="000D6773" w:rsidRDefault="000D6773" w:rsidP="000D6773">
      <w:pPr>
        <w:pStyle w:val="StandardWeb"/>
      </w:pPr>
      <w:r>
        <w:rPr>
          <w:rStyle w:val="Fett"/>
          <w:rFonts w:eastAsiaTheme="majorEastAsia"/>
        </w:rPr>
        <w:t>Vatter</w:t>
      </w:r>
      <w:r>
        <w:br/>
        <w:t xml:space="preserve">Wie </w:t>
      </w:r>
      <w:proofErr w:type="spellStart"/>
      <w:r>
        <w:t>volget</w:t>
      </w:r>
      <w:proofErr w:type="spellEnd"/>
      <w:r>
        <w:t xml:space="preserve"> </w:t>
      </w:r>
      <w:proofErr w:type="spellStart"/>
      <w:r>
        <w:t>weytter</w:t>
      </w:r>
      <w:proofErr w:type="spellEnd"/>
      <w:r>
        <w:t xml:space="preserve">? </w:t>
      </w:r>
    </w:p>
    <w:p w14:paraId="7E313B31" w14:textId="77777777" w:rsidR="000D6773" w:rsidRDefault="000D6773" w:rsidP="000D6773">
      <w:pPr>
        <w:pStyle w:val="StandardWeb"/>
      </w:pPr>
      <w:r>
        <w:rPr>
          <w:rStyle w:val="Fett"/>
          <w:rFonts w:eastAsiaTheme="majorEastAsia"/>
        </w:rPr>
        <w:t>Kind</w:t>
      </w:r>
      <w:r>
        <w:br/>
        <w:t xml:space="preserve">Gelitten </w:t>
      </w:r>
      <w:proofErr w:type="spellStart"/>
      <w:r>
        <w:t>vnder</w:t>
      </w:r>
      <w:proofErr w:type="spellEnd"/>
      <w:r>
        <w:t xml:space="preserve"> Pontio Pilato. </w:t>
      </w:r>
    </w:p>
    <w:p w14:paraId="41B8B7A5" w14:textId="77777777" w:rsidR="000D6773" w:rsidRDefault="000D6773" w:rsidP="000D6773">
      <w:pPr>
        <w:pStyle w:val="StandardWeb"/>
      </w:pPr>
      <w:r>
        <w:rPr>
          <w:rStyle w:val="Fett"/>
          <w:rFonts w:eastAsiaTheme="majorEastAsia"/>
        </w:rPr>
        <w:t>Vatter</w:t>
      </w:r>
      <w:r>
        <w:br/>
        <w:t xml:space="preserve">Was </w:t>
      </w:r>
      <w:proofErr w:type="spellStart"/>
      <w:r>
        <w:t>wille</w:t>
      </w:r>
      <w:proofErr w:type="spellEnd"/>
      <w:r>
        <w:t xml:space="preserve"> das? </w:t>
      </w:r>
    </w:p>
    <w:p w14:paraId="6669FDB2" w14:textId="77777777" w:rsidR="000D6773" w:rsidRDefault="000D6773" w:rsidP="000D6773">
      <w:pPr>
        <w:pStyle w:val="StandardWeb"/>
      </w:pPr>
      <w:r>
        <w:rPr>
          <w:rStyle w:val="Fett"/>
          <w:rFonts w:eastAsiaTheme="majorEastAsia"/>
        </w:rPr>
        <w:t>Kind</w:t>
      </w:r>
      <w:r>
        <w:br/>
        <w:t xml:space="preserve">Zu gut den Haiden </w:t>
      </w:r>
      <w:proofErr w:type="spellStart"/>
      <w:r>
        <w:t>vnd</w:t>
      </w:r>
      <w:proofErr w:type="spellEnd"/>
      <w:r>
        <w:t xml:space="preserve"> aller </w:t>
      </w:r>
      <w:proofErr w:type="spellStart"/>
      <w:r>
        <w:t>welt</w:t>
      </w:r>
      <w:proofErr w:type="spellEnd"/>
      <w:r>
        <w:t xml:space="preserve">/ hat er von Haiden </w:t>
      </w:r>
      <w:proofErr w:type="spellStart"/>
      <w:r>
        <w:t>vnd</w:t>
      </w:r>
      <w:proofErr w:type="spellEnd"/>
      <w:r>
        <w:t xml:space="preserve"> höchsten </w:t>
      </w:r>
      <w:proofErr w:type="spellStart"/>
      <w:r>
        <w:t>gewalt</w:t>
      </w:r>
      <w:proofErr w:type="spellEnd"/>
      <w:r>
        <w:t xml:space="preserve"> </w:t>
      </w:r>
      <w:proofErr w:type="spellStart"/>
      <w:r>
        <w:t>auff</w:t>
      </w:r>
      <w:proofErr w:type="spellEnd"/>
      <w:r>
        <w:t xml:space="preserve"> erden </w:t>
      </w:r>
      <w:proofErr w:type="spellStart"/>
      <w:r>
        <w:t>leyden</w:t>
      </w:r>
      <w:proofErr w:type="spellEnd"/>
      <w:r>
        <w:t xml:space="preserve"> wöllen. </w:t>
      </w:r>
    </w:p>
    <w:p w14:paraId="0B367DD1" w14:textId="77777777" w:rsidR="000D6773" w:rsidRDefault="000D6773" w:rsidP="000D6773">
      <w:pPr>
        <w:pStyle w:val="StandardWeb"/>
      </w:pPr>
      <w:r>
        <w:rPr>
          <w:rStyle w:val="Fett"/>
          <w:rFonts w:eastAsiaTheme="majorEastAsia"/>
        </w:rPr>
        <w:t>Vatter</w:t>
      </w:r>
      <w:r>
        <w:br/>
      </w:r>
      <w:proofErr w:type="spellStart"/>
      <w:r>
        <w:t>Wol</w:t>
      </w:r>
      <w:proofErr w:type="spellEnd"/>
      <w:r>
        <w:t xml:space="preserve">/ dann Pilatus der Römer </w:t>
      </w:r>
      <w:proofErr w:type="spellStart"/>
      <w:r>
        <w:t>amptman</w:t>
      </w:r>
      <w:proofErr w:type="spellEnd"/>
      <w:r>
        <w:t xml:space="preserve"> war/ die dazumal den </w:t>
      </w:r>
      <w:proofErr w:type="spellStart"/>
      <w:r>
        <w:t>grösten</w:t>
      </w:r>
      <w:proofErr w:type="spellEnd"/>
      <w:r>
        <w:t xml:space="preserve"> </w:t>
      </w:r>
      <w:proofErr w:type="spellStart"/>
      <w:r>
        <w:t>gwalt</w:t>
      </w:r>
      <w:proofErr w:type="spellEnd"/>
      <w:r>
        <w:t xml:space="preserve"> in der </w:t>
      </w:r>
      <w:proofErr w:type="spellStart"/>
      <w:r>
        <w:t>welt</w:t>
      </w:r>
      <w:proofErr w:type="spellEnd"/>
      <w:r>
        <w:t xml:space="preserve"> </w:t>
      </w:r>
      <w:proofErr w:type="spellStart"/>
      <w:r>
        <w:t>hetten</w:t>
      </w:r>
      <w:proofErr w:type="spellEnd"/>
      <w:r>
        <w:t>.</w:t>
      </w:r>
      <w:r>
        <w:br/>
        <w:t xml:space="preserve">Wie </w:t>
      </w:r>
      <w:proofErr w:type="spellStart"/>
      <w:r>
        <w:t>volgt</w:t>
      </w:r>
      <w:proofErr w:type="spellEnd"/>
      <w:r>
        <w:t xml:space="preserve"> </w:t>
      </w:r>
      <w:proofErr w:type="spellStart"/>
      <w:r>
        <w:t>weyter</w:t>
      </w:r>
      <w:proofErr w:type="spellEnd"/>
      <w:r>
        <w:t xml:space="preserve">. </w:t>
      </w:r>
    </w:p>
    <w:p w14:paraId="448580D5" w14:textId="77777777" w:rsidR="000D6773" w:rsidRDefault="000D6773" w:rsidP="000D6773">
      <w:pPr>
        <w:pStyle w:val="StandardWeb"/>
      </w:pPr>
      <w:r>
        <w:rPr>
          <w:rStyle w:val="Fett"/>
          <w:rFonts w:eastAsiaTheme="majorEastAsia"/>
        </w:rPr>
        <w:t>Kind</w:t>
      </w:r>
      <w:r>
        <w:br/>
        <w:t xml:space="preserve">Er ist </w:t>
      </w:r>
      <w:proofErr w:type="spellStart"/>
      <w:r>
        <w:t>gecreütziget</w:t>
      </w:r>
      <w:proofErr w:type="spellEnd"/>
      <w:r>
        <w:t xml:space="preserve">/ gestorben/ </w:t>
      </w:r>
      <w:proofErr w:type="spellStart"/>
      <w:r>
        <w:t>vnd</w:t>
      </w:r>
      <w:proofErr w:type="spellEnd"/>
      <w:r>
        <w:t xml:space="preserve"> begraben worden. </w:t>
      </w:r>
    </w:p>
    <w:p w14:paraId="50AC5746" w14:textId="77777777" w:rsidR="000D6773" w:rsidRDefault="000D6773" w:rsidP="000D6773">
      <w:pPr>
        <w:pStyle w:val="StandardWeb"/>
      </w:pPr>
      <w:r>
        <w:rPr>
          <w:rStyle w:val="Fett"/>
          <w:rFonts w:eastAsiaTheme="majorEastAsia"/>
        </w:rPr>
        <w:t>Vatter</w:t>
      </w:r>
      <w:r>
        <w:br/>
        <w:t xml:space="preserve">Was </w:t>
      </w:r>
      <w:proofErr w:type="spellStart"/>
      <w:r>
        <w:t>nymmestu</w:t>
      </w:r>
      <w:proofErr w:type="spellEnd"/>
      <w:r>
        <w:t xml:space="preserve"> </w:t>
      </w:r>
      <w:proofErr w:type="spellStart"/>
      <w:r>
        <w:t>hierauß</w:t>
      </w:r>
      <w:proofErr w:type="spellEnd"/>
      <w:r>
        <w:t xml:space="preserve">? </w:t>
      </w:r>
    </w:p>
    <w:p w14:paraId="7E9D07D8" w14:textId="77777777" w:rsidR="000D6773" w:rsidRDefault="000D6773" w:rsidP="000D6773">
      <w:pPr>
        <w:pStyle w:val="StandardWeb"/>
      </w:pPr>
      <w:r>
        <w:rPr>
          <w:rStyle w:val="Fett"/>
          <w:rFonts w:eastAsiaTheme="majorEastAsia"/>
        </w:rPr>
        <w:t>Kind</w:t>
      </w:r>
      <w:r>
        <w:br/>
        <w:t xml:space="preserve">Wie </w:t>
      </w:r>
      <w:proofErr w:type="spellStart"/>
      <w:r>
        <w:t>schendtliich</w:t>
      </w:r>
      <w:proofErr w:type="spellEnd"/>
      <w:r>
        <w:t xml:space="preserve"> </w:t>
      </w:r>
      <w:proofErr w:type="spellStart"/>
      <w:r>
        <w:t>vnd</w:t>
      </w:r>
      <w:proofErr w:type="spellEnd"/>
      <w:r>
        <w:t xml:space="preserve"> grausam sein leiden gewest ist/ Dann er des </w:t>
      </w:r>
      <w:proofErr w:type="spellStart"/>
      <w:r>
        <w:t>erschrlcklichsten</w:t>
      </w:r>
      <w:proofErr w:type="spellEnd"/>
      <w:r>
        <w:t xml:space="preserve"> </w:t>
      </w:r>
      <w:proofErr w:type="spellStart"/>
      <w:r>
        <w:t>todts</w:t>
      </w:r>
      <w:proofErr w:type="spellEnd"/>
      <w:r>
        <w:t xml:space="preserve"> gestorben ist/ </w:t>
      </w:r>
      <w:proofErr w:type="spellStart"/>
      <w:r>
        <w:t>vnd</w:t>
      </w:r>
      <w:proofErr w:type="spellEnd"/>
      <w:r>
        <w:t xml:space="preserve"> als von dem </w:t>
      </w:r>
      <w:proofErr w:type="spellStart"/>
      <w:r>
        <w:t>kain</w:t>
      </w:r>
      <w:proofErr w:type="spellEnd"/>
      <w:r>
        <w:t xml:space="preserve"> </w:t>
      </w:r>
      <w:proofErr w:type="spellStart"/>
      <w:r>
        <w:t>hoffnung</w:t>
      </w:r>
      <w:proofErr w:type="spellEnd"/>
      <w:r>
        <w:t xml:space="preserve"> mehr des </w:t>
      </w:r>
      <w:proofErr w:type="spellStart"/>
      <w:r>
        <w:t>lebens</w:t>
      </w:r>
      <w:proofErr w:type="spellEnd"/>
      <w:r>
        <w:t xml:space="preserve"> </w:t>
      </w:r>
      <w:proofErr w:type="spellStart"/>
      <w:r>
        <w:t>ware</w:t>
      </w:r>
      <w:proofErr w:type="spellEnd"/>
      <w:r>
        <w:t xml:space="preserve">/ begraben worden. </w:t>
      </w:r>
    </w:p>
    <w:p w14:paraId="6942ED7D" w14:textId="77777777" w:rsidR="000D6773" w:rsidRDefault="000D6773" w:rsidP="000D6773">
      <w:pPr>
        <w:pStyle w:val="StandardWeb"/>
      </w:pPr>
      <w:r>
        <w:rPr>
          <w:rStyle w:val="Fett"/>
          <w:rFonts w:eastAsiaTheme="majorEastAsia"/>
        </w:rPr>
        <w:t>Vatter</w:t>
      </w:r>
      <w:r>
        <w:br/>
        <w:t xml:space="preserve">Was </w:t>
      </w:r>
      <w:proofErr w:type="spellStart"/>
      <w:r>
        <w:t>soltu</w:t>
      </w:r>
      <w:proofErr w:type="spellEnd"/>
      <w:r>
        <w:t xml:space="preserve"> </w:t>
      </w:r>
      <w:proofErr w:type="spellStart"/>
      <w:r>
        <w:t>hierauß</w:t>
      </w:r>
      <w:proofErr w:type="spellEnd"/>
      <w:r>
        <w:t xml:space="preserve"> lernen? </w:t>
      </w:r>
    </w:p>
    <w:p w14:paraId="479DD6B6" w14:textId="77777777" w:rsidR="000D6773" w:rsidRDefault="000D6773" w:rsidP="000D6773">
      <w:pPr>
        <w:pStyle w:val="StandardWeb"/>
      </w:pPr>
      <w:r>
        <w:rPr>
          <w:rStyle w:val="Fett"/>
          <w:rFonts w:eastAsiaTheme="majorEastAsia"/>
        </w:rPr>
        <w:t>Kind</w:t>
      </w:r>
      <w:r>
        <w:br/>
        <w:t xml:space="preserve">Drei ding. </w:t>
      </w:r>
    </w:p>
    <w:p w14:paraId="0D42D917" w14:textId="77777777" w:rsidR="000D6773" w:rsidRDefault="000D6773" w:rsidP="000D6773">
      <w:pPr>
        <w:pStyle w:val="StandardWeb"/>
      </w:pPr>
      <w:r>
        <w:rPr>
          <w:rStyle w:val="Fett"/>
          <w:rFonts w:eastAsiaTheme="majorEastAsia"/>
        </w:rPr>
        <w:t>Vatter</w:t>
      </w:r>
      <w:r>
        <w:br/>
        <w:t xml:space="preserve">Wie </w:t>
      </w:r>
      <w:proofErr w:type="spellStart"/>
      <w:r>
        <w:t>lauittet</w:t>
      </w:r>
      <w:proofErr w:type="spellEnd"/>
      <w:r>
        <w:t xml:space="preserve"> das erst? </w:t>
      </w:r>
    </w:p>
    <w:p w14:paraId="588EFA15" w14:textId="77777777" w:rsidR="000D6773" w:rsidRDefault="000D6773" w:rsidP="000D6773">
      <w:pPr>
        <w:pStyle w:val="StandardWeb"/>
      </w:pPr>
      <w:r>
        <w:rPr>
          <w:rStyle w:val="Fett"/>
          <w:rFonts w:eastAsiaTheme="majorEastAsia"/>
        </w:rPr>
        <w:t>Kind</w:t>
      </w:r>
      <w:r>
        <w:br/>
        <w:t xml:space="preserve">Das ich </w:t>
      </w:r>
      <w:proofErr w:type="spellStart"/>
      <w:r>
        <w:t>ymmer</w:t>
      </w:r>
      <w:proofErr w:type="spellEnd"/>
      <w:r>
        <w:t xml:space="preserve"> </w:t>
      </w:r>
      <w:proofErr w:type="spellStart"/>
      <w:r>
        <w:t>bedencke</w:t>
      </w:r>
      <w:proofErr w:type="spellEnd"/>
      <w:r>
        <w:t xml:space="preserve">/ wie meine </w:t>
      </w:r>
      <w:proofErr w:type="spellStart"/>
      <w:r>
        <w:t>sünde</w:t>
      </w:r>
      <w:proofErr w:type="spellEnd"/>
      <w:r>
        <w:t xml:space="preserve"> vor Gott </w:t>
      </w:r>
      <w:proofErr w:type="spellStart"/>
      <w:r>
        <w:t>ain</w:t>
      </w:r>
      <w:proofErr w:type="spellEnd"/>
      <w:r>
        <w:t xml:space="preserve"> so erschröcklicher </w:t>
      </w:r>
      <w:proofErr w:type="spellStart"/>
      <w:r>
        <w:t>grewel</w:t>
      </w:r>
      <w:proofErr w:type="spellEnd"/>
      <w:r>
        <w:t xml:space="preserve"> </w:t>
      </w:r>
      <w:proofErr w:type="spellStart"/>
      <w:r>
        <w:t>seind</w:t>
      </w:r>
      <w:proofErr w:type="spellEnd"/>
      <w:r>
        <w:t xml:space="preserve">/ das die </w:t>
      </w:r>
      <w:proofErr w:type="spellStart"/>
      <w:r>
        <w:t>niemandt</w:t>
      </w:r>
      <w:proofErr w:type="spellEnd"/>
      <w:r>
        <w:t xml:space="preserve"> </w:t>
      </w:r>
      <w:proofErr w:type="spellStart"/>
      <w:r>
        <w:t>überal</w:t>
      </w:r>
      <w:proofErr w:type="spellEnd"/>
      <w:r>
        <w:t xml:space="preserve"> hat </w:t>
      </w:r>
      <w:proofErr w:type="spellStart"/>
      <w:r>
        <w:t>büssen</w:t>
      </w:r>
      <w:proofErr w:type="spellEnd"/>
      <w:r>
        <w:t xml:space="preserve"> mögen/ dann </w:t>
      </w:r>
      <w:proofErr w:type="spellStart"/>
      <w:r>
        <w:t>allain</w:t>
      </w:r>
      <w:proofErr w:type="spellEnd"/>
      <w:r>
        <w:t xml:space="preserve"> Gottes Sun/ </w:t>
      </w:r>
      <w:proofErr w:type="spellStart"/>
      <w:r>
        <w:t>vnser</w:t>
      </w:r>
      <w:proofErr w:type="spellEnd"/>
      <w:r>
        <w:t xml:space="preserve"> Herr Jesus/ </w:t>
      </w:r>
      <w:proofErr w:type="spellStart"/>
      <w:r>
        <w:t>vnd</w:t>
      </w:r>
      <w:proofErr w:type="spellEnd"/>
      <w:r>
        <w:t xml:space="preserve"> auch </w:t>
      </w:r>
      <w:proofErr w:type="spellStart"/>
      <w:r>
        <w:t>nit</w:t>
      </w:r>
      <w:proofErr w:type="spellEnd"/>
      <w:r>
        <w:t xml:space="preserve">/ dann durch </w:t>
      </w:r>
      <w:proofErr w:type="spellStart"/>
      <w:r>
        <w:t>ain</w:t>
      </w:r>
      <w:proofErr w:type="spellEnd"/>
      <w:r>
        <w:t xml:space="preserve"> so herben/ bitteren </w:t>
      </w:r>
      <w:proofErr w:type="spellStart"/>
      <w:r>
        <w:t>vnd</w:t>
      </w:r>
      <w:proofErr w:type="spellEnd"/>
      <w:r>
        <w:t xml:space="preserve"> schändlichen </w:t>
      </w:r>
      <w:proofErr w:type="spellStart"/>
      <w:r>
        <w:t>tod</w:t>
      </w:r>
      <w:proofErr w:type="spellEnd"/>
      <w:r>
        <w:t xml:space="preserve">. </w:t>
      </w:r>
    </w:p>
    <w:p w14:paraId="001CD059" w14:textId="77777777" w:rsidR="000D6773" w:rsidRDefault="000D6773" w:rsidP="000D6773">
      <w:pPr>
        <w:pStyle w:val="StandardWeb"/>
      </w:pPr>
      <w:r>
        <w:rPr>
          <w:rStyle w:val="Fett"/>
          <w:rFonts w:eastAsiaTheme="majorEastAsia"/>
        </w:rPr>
        <w:t>Vatter</w:t>
      </w:r>
      <w:r>
        <w:br/>
        <w:t xml:space="preserve">Was soll aber </w:t>
      </w:r>
      <w:proofErr w:type="spellStart"/>
      <w:r>
        <w:t>diß</w:t>
      </w:r>
      <w:proofErr w:type="spellEnd"/>
      <w:r>
        <w:t xml:space="preserve"> bey dir bringen? </w:t>
      </w:r>
    </w:p>
    <w:p w14:paraId="6C719C34" w14:textId="77777777" w:rsidR="000D6773" w:rsidRDefault="000D6773" w:rsidP="000D6773">
      <w:pPr>
        <w:pStyle w:val="StandardWeb"/>
      </w:pPr>
      <w:r>
        <w:rPr>
          <w:rStyle w:val="Fett"/>
          <w:rFonts w:eastAsiaTheme="majorEastAsia"/>
        </w:rPr>
        <w:t>Kind</w:t>
      </w:r>
      <w:r>
        <w:br/>
        <w:t xml:space="preserve">Das ich mir </w:t>
      </w:r>
      <w:proofErr w:type="spellStart"/>
      <w:r>
        <w:t>selb</w:t>
      </w:r>
      <w:proofErr w:type="spellEnd"/>
      <w:r>
        <w:t xml:space="preserve"> recht mißfalle/ die schwäre meiner </w:t>
      </w:r>
      <w:proofErr w:type="spellStart"/>
      <w:r>
        <w:t>sünd</w:t>
      </w:r>
      <w:proofErr w:type="spellEnd"/>
      <w:r>
        <w:t xml:space="preserve"> erkenne/ </w:t>
      </w:r>
      <w:proofErr w:type="spellStart"/>
      <w:r>
        <w:t>vnd</w:t>
      </w:r>
      <w:proofErr w:type="spellEnd"/>
      <w:r>
        <w:t xml:space="preserve"> das </w:t>
      </w:r>
      <w:proofErr w:type="spellStart"/>
      <w:r>
        <w:t>hail</w:t>
      </w:r>
      <w:proofErr w:type="spellEnd"/>
      <w:r>
        <w:t xml:space="preserve"> bey meinem Herren Jesu desto ernstlicher suche. </w:t>
      </w:r>
    </w:p>
    <w:p w14:paraId="5D8267BC" w14:textId="77777777" w:rsidR="000D6773" w:rsidRDefault="000D6773" w:rsidP="000D6773">
      <w:pPr>
        <w:pStyle w:val="StandardWeb"/>
      </w:pPr>
      <w:r>
        <w:rPr>
          <w:rStyle w:val="Fett"/>
          <w:rFonts w:eastAsiaTheme="majorEastAsia"/>
        </w:rPr>
        <w:t>Vatter</w:t>
      </w:r>
      <w:r>
        <w:br/>
        <w:t xml:space="preserve">Wie lautet das ander? </w:t>
      </w:r>
    </w:p>
    <w:p w14:paraId="6ED26E49" w14:textId="77777777" w:rsidR="000D6773" w:rsidRDefault="000D6773" w:rsidP="000D6773">
      <w:pPr>
        <w:pStyle w:val="StandardWeb"/>
      </w:pPr>
      <w:r>
        <w:rPr>
          <w:rStyle w:val="Fett"/>
          <w:rFonts w:eastAsiaTheme="majorEastAsia"/>
        </w:rPr>
        <w:t>Kind</w:t>
      </w:r>
      <w:r>
        <w:br/>
        <w:t xml:space="preserve">Das ich </w:t>
      </w:r>
      <w:proofErr w:type="spellStart"/>
      <w:r>
        <w:t>dageegen</w:t>
      </w:r>
      <w:proofErr w:type="spellEnd"/>
      <w:r>
        <w:t xml:space="preserve"> auch </w:t>
      </w:r>
      <w:proofErr w:type="spellStart"/>
      <w:r>
        <w:t>ymmer</w:t>
      </w:r>
      <w:proofErr w:type="spellEnd"/>
      <w:r>
        <w:t xml:space="preserve"> betrachte die </w:t>
      </w:r>
      <w:proofErr w:type="spellStart"/>
      <w:r>
        <w:t>vnaußsprechliche</w:t>
      </w:r>
      <w:proofErr w:type="spellEnd"/>
      <w:r>
        <w:t xml:space="preserve"> liebe Gottes gegen mir/ Das er mir seinen </w:t>
      </w:r>
      <w:proofErr w:type="spellStart"/>
      <w:r>
        <w:t>sun</w:t>
      </w:r>
      <w:proofErr w:type="spellEnd"/>
      <w:r>
        <w:t xml:space="preserve"> in </w:t>
      </w:r>
      <w:proofErr w:type="spellStart"/>
      <w:r>
        <w:t>tod</w:t>
      </w:r>
      <w:proofErr w:type="spellEnd"/>
      <w:r>
        <w:t xml:space="preserve"> zum </w:t>
      </w:r>
      <w:proofErr w:type="spellStart"/>
      <w:r>
        <w:t>opffer</w:t>
      </w:r>
      <w:proofErr w:type="spellEnd"/>
      <w:r>
        <w:t xml:space="preserve"> für mich geben hat/ </w:t>
      </w:r>
      <w:proofErr w:type="spellStart"/>
      <w:r>
        <w:t>vnd</w:t>
      </w:r>
      <w:proofErr w:type="spellEnd"/>
      <w:r>
        <w:t xml:space="preserve"> der </w:t>
      </w:r>
      <w:proofErr w:type="spellStart"/>
      <w:r>
        <w:t>sun</w:t>
      </w:r>
      <w:proofErr w:type="spellEnd"/>
      <w:r>
        <w:t xml:space="preserve"> mein Herr/ </w:t>
      </w:r>
      <w:proofErr w:type="spellStart"/>
      <w:r>
        <w:t>solllichen</w:t>
      </w:r>
      <w:proofErr w:type="spellEnd"/>
      <w:r>
        <w:t xml:space="preserve"> </w:t>
      </w:r>
      <w:proofErr w:type="spellStart"/>
      <w:r>
        <w:t>tod</w:t>
      </w:r>
      <w:proofErr w:type="spellEnd"/>
      <w:r>
        <w:t xml:space="preserve"> so </w:t>
      </w:r>
      <w:proofErr w:type="spellStart"/>
      <w:r>
        <w:t>willigklichen</w:t>
      </w:r>
      <w:proofErr w:type="spellEnd"/>
      <w:r>
        <w:t xml:space="preserve"> für mich erlitten hat. </w:t>
      </w:r>
    </w:p>
    <w:p w14:paraId="19DDE24E" w14:textId="77777777" w:rsidR="000D6773" w:rsidRDefault="000D6773" w:rsidP="000D6773">
      <w:pPr>
        <w:pStyle w:val="StandardWeb"/>
      </w:pPr>
      <w:r>
        <w:rPr>
          <w:rStyle w:val="Fett"/>
          <w:rFonts w:eastAsiaTheme="majorEastAsia"/>
        </w:rPr>
        <w:t>Vatter</w:t>
      </w:r>
      <w:r>
        <w:br/>
        <w:t xml:space="preserve">Was </w:t>
      </w:r>
      <w:proofErr w:type="spellStart"/>
      <w:r>
        <w:t>würt</w:t>
      </w:r>
      <w:proofErr w:type="spellEnd"/>
      <w:r>
        <w:t xml:space="preserve"> </w:t>
      </w:r>
      <w:proofErr w:type="spellStart"/>
      <w:r>
        <w:t>diß</w:t>
      </w:r>
      <w:proofErr w:type="spellEnd"/>
      <w:r>
        <w:t xml:space="preserve"> bey dir </w:t>
      </w:r>
      <w:proofErr w:type="spellStart"/>
      <w:r>
        <w:t>außrichten</w:t>
      </w:r>
      <w:proofErr w:type="spellEnd"/>
      <w:r>
        <w:t xml:space="preserve">. </w:t>
      </w:r>
    </w:p>
    <w:p w14:paraId="703F8082" w14:textId="77777777" w:rsidR="000D6773" w:rsidRDefault="000D6773" w:rsidP="000D6773">
      <w:pPr>
        <w:pStyle w:val="StandardWeb"/>
      </w:pPr>
      <w:r>
        <w:rPr>
          <w:rStyle w:val="Fett"/>
          <w:rFonts w:eastAsiaTheme="majorEastAsia"/>
        </w:rPr>
        <w:t>Kind</w:t>
      </w:r>
      <w:r>
        <w:br/>
        <w:t xml:space="preserve">Das ich mich meinem </w:t>
      </w:r>
      <w:proofErr w:type="spellStart"/>
      <w:r>
        <w:t>Hayland</w:t>
      </w:r>
      <w:proofErr w:type="spellEnd"/>
      <w:r>
        <w:t xml:space="preserve"> </w:t>
      </w:r>
      <w:proofErr w:type="spellStart"/>
      <w:r>
        <w:t>vnd</w:t>
      </w:r>
      <w:proofErr w:type="spellEnd"/>
      <w:r>
        <w:t xml:space="preserve"> Herren Jesu </w:t>
      </w:r>
      <w:proofErr w:type="spellStart"/>
      <w:r>
        <w:t>gäntzlich</w:t>
      </w:r>
      <w:proofErr w:type="spellEnd"/>
      <w:r>
        <w:t xml:space="preserve"> </w:t>
      </w:r>
      <w:proofErr w:type="spellStart"/>
      <w:r>
        <w:t>vertrawe</w:t>
      </w:r>
      <w:proofErr w:type="spellEnd"/>
      <w:r>
        <w:t xml:space="preserve">/ </w:t>
      </w:r>
      <w:proofErr w:type="spellStart"/>
      <w:r>
        <w:t>vnd</w:t>
      </w:r>
      <w:proofErr w:type="spellEnd"/>
      <w:r>
        <w:t xml:space="preserve"> ergebe/ vertröstet in </w:t>
      </w:r>
      <w:proofErr w:type="spellStart"/>
      <w:r>
        <w:t>ewigkait</w:t>
      </w:r>
      <w:proofErr w:type="spellEnd"/>
      <w:r>
        <w:t xml:space="preserve">/ der </w:t>
      </w:r>
      <w:proofErr w:type="spellStart"/>
      <w:r>
        <w:t>verzeyhung</w:t>
      </w:r>
      <w:proofErr w:type="spellEnd"/>
      <w:r>
        <w:t xml:space="preserve"> meiner </w:t>
      </w:r>
      <w:proofErr w:type="spellStart"/>
      <w:r>
        <w:t>sünden</w:t>
      </w:r>
      <w:proofErr w:type="spellEnd"/>
      <w:r>
        <w:t xml:space="preserve">/ </w:t>
      </w:r>
      <w:proofErr w:type="spellStart"/>
      <w:r>
        <w:t>vnd</w:t>
      </w:r>
      <w:proofErr w:type="spellEnd"/>
      <w:r>
        <w:t xml:space="preserve"> des ewigen </w:t>
      </w:r>
      <w:proofErr w:type="spellStart"/>
      <w:r>
        <w:t>lebens</w:t>
      </w:r>
      <w:proofErr w:type="spellEnd"/>
      <w:r>
        <w:t xml:space="preserve">. </w:t>
      </w:r>
    </w:p>
    <w:p w14:paraId="4F31E194" w14:textId="77777777" w:rsidR="000D6773" w:rsidRDefault="000D6773" w:rsidP="000D6773">
      <w:pPr>
        <w:pStyle w:val="StandardWeb"/>
      </w:pPr>
      <w:r>
        <w:rPr>
          <w:rStyle w:val="Fett"/>
          <w:rFonts w:eastAsiaTheme="majorEastAsia"/>
        </w:rPr>
        <w:t>Vatter</w:t>
      </w:r>
      <w:r>
        <w:br/>
      </w:r>
      <w:proofErr w:type="spellStart"/>
      <w:r>
        <w:t>Diß</w:t>
      </w:r>
      <w:proofErr w:type="spellEnd"/>
      <w:r>
        <w:t xml:space="preserve"> lasse ja nimmer von </w:t>
      </w:r>
      <w:proofErr w:type="spellStart"/>
      <w:r>
        <w:t>hertzen</w:t>
      </w:r>
      <w:proofErr w:type="spellEnd"/>
      <w:r>
        <w:t xml:space="preserve">/ daran </w:t>
      </w:r>
      <w:proofErr w:type="spellStart"/>
      <w:r>
        <w:t>ligt</w:t>
      </w:r>
      <w:proofErr w:type="spellEnd"/>
      <w:r>
        <w:t xml:space="preserve"> es alles. </w:t>
      </w:r>
      <w:r>
        <w:br/>
        <w:t xml:space="preserve">Wie lautet das dritt? </w:t>
      </w:r>
    </w:p>
    <w:p w14:paraId="47A7C966" w14:textId="77777777" w:rsidR="000D6773" w:rsidRDefault="000D6773" w:rsidP="000D6773">
      <w:pPr>
        <w:pStyle w:val="StandardWeb"/>
      </w:pPr>
      <w:r>
        <w:rPr>
          <w:rStyle w:val="Fett"/>
          <w:rFonts w:eastAsiaTheme="majorEastAsia"/>
        </w:rPr>
        <w:t>Kind</w:t>
      </w:r>
      <w:r>
        <w:br/>
        <w:t xml:space="preserve">Das ich auch </w:t>
      </w:r>
      <w:proofErr w:type="spellStart"/>
      <w:r>
        <w:t>ymmer</w:t>
      </w:r>
      <w:proofErr w:type="spellEnd"/>
      <w:r>
        <w:t xml:space="preserve"> </w:t>
      </w:r>
      <w:proofErr w:type="spellStart"/>
      <w:r>
        <w:t>gedencke</w:t>
      </w:r>
      <w:proofErr w:type="spellEnd"/>
      <w:r>
        <w:t xml:space="preserve">/ das mein Herr </w:t>
      </w:r>
      <w:proofErr w:type="spellStart"/>
      <w:r>
        <w:t>vnd</w:t>
      </w:r>
      <w:proofErr w:type="spellEnd"/>
      <w:r>
        <w:t xml:space="preserve"> </w:t>
      </w:r>
      <w:proofErr w:type="spellStart"/>
      <w:r>
        <w:t>Hayland</w:t>
      </w:r>
      <w:proofErr w:type="spellEnd"/>
      <w:r>
        <w:t xml:space="preserve"> </w:t>
      </w:r>
      <w:proofErr w:type="spellStart"/>
      <w:r>
        <w:t>darumb</w:t>
      </w:r>
      <w:proofErr w:type="spellEnd"/>
      <w:r>
        <w:t xml:space="preserve"> so </w:t>
      </w:r>
      <w:proofErr w:type="spellStart"/>
      <w:r>
        <w:t>vil</w:t>
      </w:r>
      <w:proofErr w:type="spellEnd"/>
      <w:r>
        <w:t xml:space="preserve"> für mich gelitten hat/ das er mir erlangte/ das ich den </w:t>
      </w:r>
      <w:proofErr w:type="spellStart"/>
      <w:r>
        <w:t>sünden</w:t>
      </w:r>
      <w:proofErr w:type="spellEnd"/>
      <w:r>
        <w:t xml:space="preserve"> </w:t>
      </w:r>
      <w:proofErr w:type="spellStart"/>
      <w:r>
        <w:t>gäntzlich</w:t>
      </w:r>
      <w:proofErr w:type="spellEnd"/>
      <w:r>
        <w:t xml:space="preserve"> </w:t>
      </w:r>
      <w:proofErr w:type="spellStart"/>
      <w:r>
        <w:t>absturbe</w:t>
      </w:r>
      <w:proofErr w:type="spellEnd"/>
      <w:r>
        <w:t xml:space="preserve">. </w:t>
      </w:r>
    </w:p>
    <w:p w14:paraId="0AE637B5" w14:textId="77777777" w:rsidR="000D6773" w:rsidRDefault="000D6773" w:rsidP="000D6773">
      <w:pPr>
        <w:pStyle w:val="StandardWeb"/>
      </w:pPr>
      <w:r>
        <w:rPr>
          <w:rStyle w:val="Fett"/>
          <w:rFonts w:eastAsiaTheme="majorEastAsia"/>
        </w:rPr>
        <w:t>Vatter</w:t>
      </w:r>
      <w:r>
        <w:br/>
        <w:t xml:space="preserve">Was </w:t>
      </w:r>
      <w:proofErr w:type="spellStart"/>
      <w:r>
        <w:t>wirt</w:t>
      </w:r>
      <w:proofErr w:type="spellEnd"/>
      <w:r>
        <w:t xml:space="preserve"> </w:t>
      </w:r>
      <w:proofErr w:type="spellStart"/>
      <w:r>
        <w:t>diß</w:t>
      </w:r>
      <w:proofErr w:type="spellEnd"/>
      <w:r>
        <w:t xml:space="preserve"> bey dir thun? </w:t>
      </w:r>
    </w:p>
    <w:p w14:paraId="3CF3D293" w14:textId="77777777" w:rsidR="000D6773" w:rsidRDefault="000D6773" w:rsidP="000D6773">
      <w:pPr>
        <w:pStyle w:val="StandardWeb"/>
      </w:pPr>
      <w:r>
        <w:rPr>
          <w:rStyle w:val="Fett"/>
          <w:rFonts w:eastAsiaTheme="majorEastAsia"/>
        </w:rPr>
        <w:t>Kind</w:t>
      </w:r>
      <w:r>
        <w:br/>
        <w:t xml:space="preserve">Das ich mich auch zu allem leiden </w:t>
      </w:r>
      <w:proofErr w:type="spellStart"/>
      <w:r>
        <w:t>dultig</w:t>
      </w:r>
      <w:proofErr w:type="spellEnd"/>
      <w:r>
        <w:t xml:space="preserve"> begebe/ dadurch mich Gott mein </w:t>
      </w:r>
      <w:proofErr w:type="spellStart"/>
      <w:r>
        <w:t>hiimlischer</w:t>
      </w:r>
      <w:proofErr w:type="spellEnd"/>
      <w:r>
        <w:t xml:space="preserve"> </w:t>
      </w:r>
      <w:proofErr w:type="spellStart"/>
      <w:r>
        <w:t>vater</w:t>
      </w:r>
      <w:proofErr w:type="spellEnd"/>
      <w:r>
        <w:t xml:space="preserve"> von </w:t>
      </w:r>
      <w:proofErr w:type="spellStart"/>
      <w:r>
        <w:t>sünden</w:t>
      </w:r>
      <w:proofErr w:type="spellEnd"/>
      <w:r>
        <w:t xml:space="preserve"> ziehen </w:t>
      </w:r>
      <w:proofErr w:type="spellStart"/>
      <w:r>
        <w:t>wille</w:t>
      </w:r>
      <w:proofErr w:type="spellEnd"/>
      <w:r>
        <w:t xml:space="preserve">/ </w:t>
      </w:r>
      <w:proofErr w:type="spellStart"/>
      <w:r>
        <w:t>vnnd</w:t>
      </w:r>
      <w:proofErr w:type="spellEnd"/>
      <w:r>
        <w:t xml:space="preserve"> denselbigen machen absterben/ mir </w:t>
      </w:r>
      <w:proofErr w:type="spellStart"/>
      <w:r>
        <w:t>selb</w:t>
      </w:r>
      <w:proofErr w:type="spellEnd"/>
      <w:r>
        <w:t xml:space="preserve"> auch nimmer zärtle/ noch meinem </w:t>
      </w:r>
      <w:proofErr w:type="spellStart"/>
      <w:r>
        <w:t>flaisch</w:t>
      </w:r>
      <w:proofErr w:type="spellEnd"/>
      <w:r>
        <w:t xml:space="preserve"> </w:t>
      </w:r>
      <w:proofErr w:type="spellStart"/>
      <w:r>
        <w:t>anraitzung</w:t>
      </w:r>
      <w:proofErr w:type="spellEnd"/>
      <w:r>
        <w:t xml:space="preserve"> zu </w:t>
      </w:r>
      <w:proofErr w:type="spellStart"/>
      <w:r>
        <w:t>sünden</w:t>
      </w:r>
      <w:proofErr w:type="spellEnd"/>
      <w:r>
        <w:t xml:space="preserve"> zulasse/ von welchen mich mein Herr so </w:t>
      </w:r>
      <w:proofErr w:type="spellStart"/>
      <w:r>
        <w:t>theür</w:t>
      </w:r>
      <w:proofErr w:type="spellEnd"/>
      <w:r>
        <w:t xml:space="preserve"> </w:t>
      </w:r>
      <w:proofErr w:type="spellStart"/>
      <w:r>
        <w:t>erkauffet</w:t>
      </w:r>
      <w:proofErr w:type="spellEnd"/>
      <w:r>
        <w:t xml:space="preserve"> hat. </w:t>
      </w:r>
    </w:p>
    <w:p w14:paraId="70E2379A" w14:textId="77777777" w:rsidR="000D6773" w:rsidRDefault="000D6773" w:rsidP="000D6773">
      <w:pPr>
        <w:pStyle w:val="StandardWeb"/>
      </w:pPr>
      <w:r>
        <w:rPr>
          <w:rStyle w:val="Fett"/>
          <w:rFonts w:eastAsiaTheme="majorEastAsia"/>
        </w:rPr>
        <w:t>Vatter</w:t>
      </w:r>
      <w:r>
        <w:br/>
        <w:t xml:space="preserve">Ja </w:t>
      </w:r>
      <w:proofErr w:type="spellStart"/>
      <w:r>
        <w:t>dise</w:t>
      </w:r>
      <w:proofErr w:type="spellEnd"/>
      <w:r>
        <w:t xml:space="preserve"> </w:t>
      </w:r>
      <w:proofErr w:type="spellStart"/>
      <w:r>
        <w:t>sälige</w:t>
      </w:r>
      <w:proofErr w:type="spellEnd"/>
      <w:r>
        <w:t xml:space="preserve"> </w:t>
      </w:r>
      <w:proofErr w:type="spellStart"/>
      <w:r>
        <w:t>frucht</w:t>
      </w:r>
      <w:proofErr w:type="spellEnd"/>
      <w:r>
        <w:t xml:space="preserve"> </w:t>
      </w:r>
      <w:proofErr w:type="spellStart"/>
      <w:r>
        <w:t>würt</w:t>
      </w:r>
      <w:proofErr w:type="spellEnd"/>
      <w:r>
        <w:t xml:space="preserve"> in dir </w:t>
      </w:r>
      <w:proofErr w:type="spellStart"/>
      <w:r>
        <w:t>warlich</w:t>
      </w:r>
      <w:proofErr w:type="spellEnd"/>
      <w:r>
        <w:t xml:space="preserve"> </w:t>
      </w:r>
      <w:proofErr w:type="spellStart"/>
      <w:r>
        <w:t>auffgehn</w:t>
      </w:r>
      <w:proofErr w:type="spellEnd"/>
      <w:r>
        <w:t xml:space="preserve">/ </w:t>
      </w:r>
      <w:proofErr w:type="spellStart"/>
      <w:r>
        <w:t>wa</w:t>
      </w:r>
      <w:proofErr w:type="spellEnd"/>
      <w:r>
        <w:t xml:space="preserve"> du mit </w:t>
      </w:r>
      <w:proofErr w:type="spellStart"/>
      <w:r>
        <w:t>warem</w:t>
      </w:r>
      <w:proofErr w:type="spellEnd"/>
      <w:r>
        <w:t xml:space="preserve"> glauben zu </w:t>
      </w:r>
      <w:proofErr w:type="spellStart"/>
      <w:r>
        <w:t>hertzen</w:t>
      </w:r>
      <w:proofErr w:type="spellEnd"/>
      <w:r>
        <w:t xml:space="preserve"> </w:t>
      </w:r>
      <w:proofErr w:type="spellStart"/>
      <w:r>
        <w:t>fürest</w:t>
      </w:r>
      <w:proofErr w:type="spellEnd"/>
      <w:r>
        <w:t xml:space="preserve"> </w:t>
      </w:r>
      <w:proofErr w:type="spellStart"/>
      <w:r>
        <w:t>vnd</w:t>
      </w:r>
      <w:proofErr w:type="spellEnd"/>
      <w:r>
        <w:t xml:space="preserve"> betrachtest/ das der Herr alles sein </w:t>
      </w:r>
      <w:proofErr w:type="spellStart"/>
      <w:r>
        <w:t>leyden</w:t>
      </w:r>
      <w:proofErr w:type="spellEnd"/>
      <w:r>
        <w:t xml:space="preserve">/ </w:t>
      </w:r>
      <w:proofErr w:type="spellStart"/>
      <w:r>
        <w:t>vnnd</w:t>
      </w:r>
      <w:proofErr w:type="spellEnd"/>
      <w:r>
        <w:t xml:space="preserve"> den bittern </w:t>
      </w:r>
      <w:proofErr w:type="spellStart"/>
      <w:r>
        <w:t>tod</w:t>
      </w:r>
      <w:proofErr w:type="spellEnd"/>
      <w:r>
        <w:t xml:space="preserve"> für deine </w:t>
      </w:r>
      <w:proofErr w:type="spellStart"/>
      <w:r>
        <w:t>sünd</w:t>
      </w:r>
      <w:proofErr w:type="spellEnd"/>
      <w:r>
        <w:t xml:space="preserve"> erlitten hat. </w:t>
      </w:r>
      <w:r>
        <w:br/>
        <w:t xml:space="preserve">Wie </w:t>
      </w:r>
      <w:proofErr w:type="spellStart"/>
      <w:r>
        <w:t>volget</w:t>
      </w:r>
      <w:proofErr w:type="spellEnd"/>
      <w:r>
        <w:t xml:space="preserve"> </w:t>
      </w:r>
      <w:proofErr w:type="spellStart"/>
      <w:r>
        <w:t>weytter</w:t>
      </w:r>
      <w:proofErr w:type="spellEnd"/>
      <w:r>
        <w:t xml:space="preserve">? </w:t>
      </w:r>
    </w:p>
    <w:p w14:paraId="317C05DC" w14:textId="77777777" w:rsidR="000D6773" w:rsidRDefault="000D6773" w:rsidP="000D6773">
      <w:pPr>
        <w:pStyle w:val="StandardWeb"/>
      </w:pPr>
      <w:r>
        <w:rPr>
          <w:rStyle w:val="Fett"/>
          <w:rFonts w:eastAsiaTheme="majorEastAsia"/>
        </w:rPr>
        <w:t>Kind</w:t>
      </w:r>
      <w:r>
        <w:br/>
      </w:r>
      <w:proofErr w:type="spellStart"/>
      <w:r>
        <w:t>Abgestigen</w:t>
      </w:r>
      <w:proofErr w:type="spellEnd"/>
      <w:r>
        <w:t xml:space="preserve"> zu der hellen. </w:t>
      </w:r>
    </w:p>
    <w:p w14:paraId="7DF98696" w14:textId="77777777" w:rsidR="000D6773" w:rsidRDefault="000D6773" w:rsidP="000D6773">
      <w:pPr>
        <w:pStyle w:val="StandardWeb"/>
      </w:pPr>
      <w:r>
        <w:rPr>
          <w:rStyle w:val="Fett"/>
          <w:rFonts w:eastAsiaTheme="majorEastAsia"/>
        </w:rPr>
        <w:t>Vatter</w:t>
      </w:r>
      <w:r>
        <w:br/>
        <w:t xml:space="preserve">Was </w:t>
      </w:r>
      <w:proofErr w:type="spellStart"/>
      <w:r>
        <w:t>wille</w:t>
      </w:r>
      <w:proofErr w:type="spellEnd"/>
      <w:r>
        <w:t xml:space="preserve"> das? </w:t>
      </w:r>
    </w:p>
    <w:p w14:paraId="68AD1523" w14:textId="77777777" w:rsidR="000D6773" w:rsidRDefault="000D6773" w:rsidP="000D6773">
      <w:pPr>
        <w:pStyle w:val="StandardWeb"/>
      </w:pPr>
      <w:r>
        <w:rPr>
          <w:rStyle w:val="Fett"/>
          <w:rFonts w:eastAsiaTheme="majorEastAsia"/>
        </w:rPr>
        <w:t>Kind</w:t>
      </w:r>
      <w:r>
        <w:br/>
        <w:t xml:space="preserve">Das er </w:t>
      </w:r>
      <w:proofErr w:type="spellStart"/>
      <w:r>
        <w:t>warlich</w:t>
      </w:r>
      <w:proofErr w:type="spellEnd"/>
      <w:r>
        <w:t xml:space="preserve"> gestorben ist/ </w:t>
      </w:r>
      <w:proofErr w:type="spellStart"/>
      <w:r>
        <w:t>vnnd</w:t>
      </w:r>
      <w:proofErr w:type="spellEnd"/>
      <w:r>
        <w:t xml:space="preserve"> sein </w:t>
      </w:r>
      <w:proofErr w:type="spellStart"/>
      <w:r>
        <w:t>gayst</w:t>
      </w:r>
      <w:proofErr w:type="spellEnd"/>
      <w:r>
        <w:t xml:space="preserve"> </w:t>
      </w:r>
      <w:proofErr w:type="spellStart"/>
      <w:r>
        <w:t>vnd</w:t>
      </w:r>
      <w:proofErr w:type="spellEnd"/>
      <w:r>
        <w:t xml:space="preserve"> </w:t>
      </w:r>
      <w:proofErr w:type="spellStart"/>
      <w:r>
        <w:t>seel</w:t>
      </w:r>
      <w:proofErr w:type="spellEnd"/>
      <w:r>
        <w:t xml:space="preserve"> in den </w:t>
      </w:r>
      <w:proofErr w:type="spellStart"/>
      <w:r>
        <w:t>staht</w:t>
      </w:r>
      <w:proofErr w:type="spellEnd"/>
      <w:r>
        <w:t xml:space="preserve"> der </w:t>
      </w:r>
      <w:proofErr w:type="spellStart"/>
      <w:r>
        <w:t>verschaidnen</w:t>
      </w:r>
      <w:proofErr w:type="spellEnd"/>
      <w:r>
        <w:t xml:space="preserve"> kommen/ wie der leib ins grab. </w:t>
      </w:r>
    </w:p>
    <w:p w14:paraId="5310C83D" w14:textId="77777777" w:rsidR="000D6773" w:rsidRDefault="000D6773" w:rsidP="000D6773">
      <w:pPr>
        <w:pStyle w:val="StandardWeb"/>
      </w:pPr>
      <w:r>
        <w:rPr>
          <w:rStyle w:val="Fett"/>
          <w:rFonts w:eastAsiaTheme="majorEastAsia"/>
        </w:rPr>
        <w:t>Vatter</w:t>
      </w:r>
      <w:r>
        <w:br/>
        <w:t xml:space="preserve">Die </w:t>
      </w:r>
      <w:proofErr w:type="spellStart"/>
      <w:r>
        <w:t>verdampten</w:t>
      </w:r>
      <w:proofErr w:type="spellEnd"/>
      <w:r>
        <w:t xml:space="preserve"> kommen </w:t>
      </w:r>
      <w:proofErr w:type="spellStart"/>
      <w:r>
        <w:t>inn</w:t>
      </w:r>
      <w:proofErr w:type="spellEnd"/>
      <w:r>
        <w:t xml:space="preserve"> die hell. </w:t>
      </w:r>
    </w:p>
    <w:p w14:paraId="45DEB4E9" w14:textId="77777777" w:rsidR="000D6773" w:rsidRDefault="000D6773" w:rsidP="000D6773">
      <w:pPr>
        <w:pStyle w:val="StandardWeb"/>
      </w:pPr>
      <w:r>
        <w:rPr>
          <w:rStyle w:val="Fett"/>
          <w:rFonts w:eastAsiaTheme="majorEastAsia"/>
        </w:rPr>
        <w:t>Kind</w:t>
      </w:r>
      <w:r>
        <w:br/>
        <w:t xml:space="preserve">Man </w:t>
      </w:r>
      <w:proofErr w:type="spellStart"/>
      <w:r>
        <w:t>leret</w:t>
      </w:r>
      <w:proofErr w:type="spellEnd"/>
      <w:r>
        <w:t xml:space="preserve"> mich/ das das </w:t>
      </w:r>
      <w:proofErr w:type="spellStart"/>
      <w:r>
        <w:t>wort</w:t>
      </w:r>
      <w:proofErr w:type="spellEnd"/>
      <w:r>
        <w:t xml:space="preserve"> in der </w:t>
      </w:r>
      <w:proofErr w:type="spellStart"/>
      <w:r>
        <w:t>schrifft</w:t>
      </w:r>
      <w:proofErr w:type="spellEnd"/>
      <w:r>
        <w:t xml:space="preserve">/ dafür wir zu </w:t>
      </w:r>
      <w:proofErr w:type="spellStart"/>
      <w:r>
        <w:t>teutsch</w:t>
      </w:r>
      <w:proofErr w:type="spellEnd"/>
      <w:r>
        <w:t xml:space="preserve"> helle sagen/ </w:t>
      </w:r>
      <w:proofErr w:type="spellStart"/>
      <w:r>
        <w:t>haisse</w:t>
      </w:r>
      <w:proofErr w:type="spellEnd"/>
      <w:r>
        <w:t xml:space="preserve"> den stand der </w:t>
      </w:r>
      <w:proofErr w:type="spellStart"/>
      <w:r>
        <w:t>verschaidnen</w:t>
      </w:r>
      <w:proofErr w:type="spellEnd"/>
      <w:r>
        <w:t xml:space="preserve">/ auch der </w:t>
      </w:r>
      <w:proofErr w:type="spellStart"/>
      <w:r>
        <w:t>hailigen</w:t>
      </w:r>
      <w:proofErr w:type="spellEnd"/>
      <w:r>
        <w:t xml:space="preserve">. </w:t>
      </w:r>
    </w:p>
    <w:p w14:paraId="0BCF25F1" w14:textId="77777777" w:rsidR="000D6773" w:rsidRDefault="000D6773" w:rsidP="000D6773">
      <w:pPr>
        <w:pStyle w:val="StandardWeb"/>
      </w:pPr>
      <w:r>
        <w:rPr>
          <w:rStyle w:val="Fett"/>
          <w:rFonts w:eastAsiaTheme="majorEastAsia"/>
        </w:rPr>
        <w:t>Vatter</w:t>
      </w:r>
      <w:r>
        <w:br/>
        <w:t xml:space="preserve">Recht/ der Herr ist in den stand der </w:t>
      </w:r>
      <w:proofErr w:type="spellStart"/>
      <w:r>
        <w:t>verdampten</w:t>
      </w:r>
      <w:proofErr w:type="spellEnd"/>
      <w:r>
        <w:t xml:space="preserve"> </w:t>
      </w:r>
      <w:proofErr w:type="spellStart"/>
      <w:r>
        <w:t>nit</w:t>
      </w:r>
      <w:proofErr w:type="spellEnd"/>
      <w:r>
        <w:t xml:space="preserve"> kommen/ </w:t>
      </w:r>
      <w:proofErr w:type="spellStart"/>
      <w:r>
        <w:t>warlich</w:t>
      </w:r>
      <w:proofErr w:type="spellEnd"/>
      <w:r>
        <w:t xml:space="preserve"> ist er aber gestorben/ </w:t>
      </w:r>
      <w:proofErr w:type="spellStart"/>
      <w:r>
        <w:t>vnnd</w:t>
      </w:r>
      <w:proofErr w:type="spellEnd"/>
      <w:r>
        <w:t xml:space="preserve"> kommen zu den </w:t>
      </w:r>
      <w:proofErr w:type="spellStart"/>
      <w:r>
        <w:t>hailigen</w:t>
      </w:r>
      <w:proofErr w:type="spellEnd"/>
      <w:r>
        <w:t xml:space="preserve"> in der schoß </w:t>
      </w:r>
      <w:proofErr w:type="spellStart"/>
      <w:r>
        <w:t>Abrahe</w:t>
      </w:r>
      <w:proofErr w:type="spellEnd"/>
      <w:r>
        <w:t xml:space="preserve">/ freilich zu </w:t>
      </w:r>
      <w:proofErr w:type="spellStart"/>
      <w:r>
        <w:t>jrem</w:t>
      </w:r>
      <w:proofErr w:type="spellEnd"/>
      <w:r>
        <w:t xml:space="preserve"> grossen </w:t>
      </w:r>
      <w:proofErr w:type="spellStart"/>
      <w:r>
        <w:t>trost</w:t>
      </w:r>
      <w:proofErr w:type="spellEnd"/>
      <w:r>
        <w:t xml:space="preserve">. </w:t>
      </w:r>
      <w:r>
        <w:br/>
        <w:t xml:space="preserve">Was geht </w:t>
      </w:r>
      <w:proofErr w:type="spellStart"/>
      <w:r>
        <w:t>nacher</w:t>
      </w:r>
      <w:proofErr w:type="spellEnd"/>
      <w:r>
        <w:t xml:space="preserve">? </w:t>
      </w:r>
    </w:p>
    <w:p w14:paraId="24EF331E" w14:textId="77777777" w:rsidR="000D6773" w:rsidRDefault="000D6773" w:rsidP="000D6773">
      <w:pPr>
        <w:pStyle w:val="StandardWeb"/>
      </w:pPr>
      <w:r>
        <w:rPr>
          <w:rStyle w:val="Fett"/>
          <w:rFonts w:eastAsiaTheme="majorEastAsia"/>
        </w:rPr>
        <w:t>Kind</w:t>
      </w:r>
      <w:r>
        <w:br/>
        <w:t xml:space="preserve">Am dritten tag </w:t>
      </w:r>
      <w:proofErr w:type="spellStart"/>
      <w:r>
        <w:t>aufferstanden</w:t>
      </w:r>
      <w:proofErr w:type="spellEnd"/>
      <w:r>
        <w:t xml:space="preserve"> von den todten. </w:t>
      </w:r>
    </w:p>
    <w:p w14:paraId="0788D1F4" w14:textId="77777777" w:rsidR="000D6773" w:rsidRDefault="000D6773" w:rsidP="000D6773">
      <w:pPr>
        <w:pStyle w:val="StandardWeb"/>
      </w:pPr>
      <w:r>
        <w:rPr>
          <w:rStyle w:val="Fett"/>
          <w:rFonts w:eastAsiaTheme="majorEastAsia"/>
        </w:rPr>
        <w:t>Vatter</w:t>
      </w:r>
      <w:r>
        <w:br/>
        <w:t xml:space="preserve">Was </w:t>
      </w:r>
      <w:proofErr w:type="spellStart"/>
      <w:r>
        <w:t>erinneret</w:t>
      </w:r>
      <w:proofErr w:type="spellEnd"/>
      <w:r>
        <w:t xml:space="preserve"> dich das? </w:t>
      </w:r>
    </w:p>
    <w:p w14:paraId="26EB3F21" w14:textId="77777777" w:rsidR="000D6773" w:rsidRDefault="000D6773" w:rsidP="000D6773">
      <w:pPr>
        <w:pStyle w:val="StandardWeb"/>
      </w:pPr>
      <w:r>
        <w:rPr>
          <w:rStyle w:val="Fett"/>
          <w:rFonts w:eastAsiaTheme="majorEastAsia"/>
        </w:rPr>
        <w:t>Kind</w:t>
      </w:r>
      <w:r>
        <w:br/>
        <w:t xml:space="preserve">Das der Herr für meine </w:t>
      </w:r>
      <w:proofErr w:type="spellStart"/>
      <w:r>
        <w:t>sünd</w:t>
      </w:r>
      <w:proofErr w:type="spellEnd"/>
      <w:r>
        <w:t xml:space="preserve"> also </w:t>
      </w:r>
      <w:proofErr w:type="spellStart"/>
      <w:r>
        <w:t>bezalet</w:t>
      </w:r>
      <w:proofErr w:type="spellEnd"/>
      <w:r>
        <w:t xml:space="preserve">/ </w:t>
      </w:r>
      <w:proofErr w:type="spellStart"/>
      <w:r>
        <w:t>vnd</w:t>
      </w:r>
      <w:proofErr w:type="spellEnd"/>
      <w:r>
        <w:t xml:space="preserve"> den </w:t>
      </w:r>
      <w:proofErr w:type="spellStart"/>
      <w:r>
        <w:t>tod</w:t>
      </w:r>
      <w:proofErr w:type="spellEnd"/>
      <w:r>
        <w:t xml:space="preserve"> durch seinen </w:t>
      </w:r>
      <w:proofErr w:type="spellStart"/>
      <w:r>
        <w:t>tod</w:t>
      </w:r>
      <w:proofErr w:type="spellEnd"/>
      <w:r>
        <w:t xml:space="preserve"> überwunden hat/ das ich durch </w:t>
      </w:r>
      <w:proofErr w:type="spellStart"/>
      <w:r>
        <w:t>jn</w:t>
      </w:r>
      <w:proofErr w:type="spellEnd"/>
      <w:r>
        <w:t xml:space="preserve">/ seiner </w:t>
      </w:r>
      <w:proofErr w:type="spellStart"/>
      <w:r>
        <w:t>gerechtigkait</w:t>
      </w:r>
      <w:proofErr w:type="spellEnd"/>
      <w:r>
        <w:t xml:space="preserve">/ </w:t>
      </w:r>
      <w:proofErr w:type="spellStart"/>
      <w:r>
        <w:t>vnnd</w:t>
      </w:r>
      <w:proofErr w:type="spellEnd"/>
      <w:r>
        <w:t xml:space="preserve"> des ewigen </w:t>
      </w:r>
      <w:proofErr w:type="spellStart"/>
      <w:r>
        <w:t>lebens</w:t>
      </w:r>
      <w:proofErr w:type="spellEnd"/>
      <w:r>
        <w:t xml:space="preserve"> </w:t>
      </w:r>
      <w:proofErr w:type="spellStart"/>
      <w:r>
        <w:t>tailhafft</w:t>
      </w:r>
      <w:proofErr w:type="spellEnd"/>
      <w:r>
        <w:t xml:space="preserve"> worden bin. </w:t>
      </w:r>
    </w:p>
    <w:p w14:paraId="29E1A563" w14:textId="77777777" w:rsidR="000D6773" w:rsidRDefault="000D6773" w:rsidP="000D6773">
      <w:pPr>
        <w:pStyle w:val="StandardWeb"/>
      </w:pPr>
      <w:r>
        <w:rPr>
          <w:rStyle w:val="Fett"/>
          <w:rFonts w:eastAsiaTheme="majorEastAsia"/>
        </w:rPr>
        <w:t>Vatter</w:t>
      </w:r>
      <w:r>
        <w:br/>
        <w:t xml:space="preserve">Ja/ wie er gestorben ist </w:t>
      </w:r>
      <w:proofErr w:type="spellStart"/>
      <w:r>
        <w:t>vmb</w:t>
      </w:r>
      <w:proofErr w:type="spellEnd"/>
      <w:r>
        <w:t xml:space="preserve"> </w:t>
      </w:r>
      <w:proofErr w:type="spellStart"/>
      <w:r>
        <w:t>vnser</w:t>
      </w:r>
      <w:proofErr w:type="spellEnd"/>
      <w:r>
        <w:t xml:space="preserve"> </w:t>
      </w:r>
      <w:proofErr w:type="spellStart"/>
      <w:r>
        <w:t>sünd</w:t>
      </w:r>
      <w:proofErr w:type="spellEnd"/>
      <w:r>
        <w:t xml:space="preserve"> willen/ also ist er </w:t>
      </w:r>
      <w:proofErr w:type="spellStart"/>
      <w:r>
        <w:t>aufferstanden</w:t>
      </w:r>
      <w:proofErr w:type="spellEnd"/>
      <w:r>
        <w:t xml:space="preserve"> </w:t>
      </w:r>
      <w:proofErr w:type="spellStart"/>
      <w:r>
        <w:t>vmb</w:t>
      </w:r>
      <w:proofErr w:type="spellEnd"/>
      <w:r>
        <w:t xml:space="preserve"> </w:t>
      </w:r>
      <w:proofErr w:type="spellStart"/>
      <w:r>
        <w:t>vnser</w:t>
      </w:r>
      <w:proofErr w:type="spellEnd"/>
      <w:r>
        <w:t xml:space="preserve"> </w:t>
      </w:r>
      <w:proofErr w:type="spellStart"/>
      <w:r>
        <w:t>gerechtigkait</w:t>
      </w:r>
      <w:proofErr w:type="spellEnd"/>
      <w:r>
        <w:t xml:space="preserve"> willen/ das wir auch des </w:t>
      </w:r>
      <w:proofErr w:type="spellStart"/>
      <w:r>
        <w:t>Götlichen</w:t>
      </w:r>
      <w:proofErr w:type="spellEnd"/>
      <w:r>
        <w:t xml:space="preserve"> ewigen </w:t>
      </w:r>
      <w:proofErr w:type="spellStart"/>
      <w:r>
        <w:t>lebens</w:t>
      </w:r>
      <w:proofErr w:type="spellEnd"/>
      <w:r>
        <w:t xml:space="preserve"> </w:t>
      </w:r>
      <w:proofErr w:type="spellStart"/>
      <w:r>
        <w:t>tailhafft</w:t>
      </w:r>
      <w:proofErr w:type="spellEnd"/>
      <w:r>
        <w:t xml:space="preserve"> werden. </w:t>
      </w:r>
      <w:r>
        <w:br/>
        <w:t xml:space="preserve">Was geht </w:t>
      </w:r>
      <w:proofErr w:type="spellStart"/>
      <w:r>
        <w:t>nacher</w:t>
      </w:r>
      <w:proofErr w:type="spellEnd"/>
      <w:r>
        <w:t xml:space="preserve">? </w:t>
      </w:r>
    </w:p>
    <w:p w14:paraId="50929CFB" w14:textId="77777777" w:rsidR="000D6773" w:rsidRDefault="000D6773" w:rsidP="000D6773">
      <w:pPr>
        <w:pStyle w:val="StandardWeb"/>
      </w:pPr>
      <w:r>
        <w:rPr>
          <w:rStyle w:val="Fett"/>
          <w:rFonts w:eastAsiaTheme="majorEastAsia"/>
        </w:rPr>
        <w:t>Kind</w:t>
      </w:r>
      <w:r>
        <w:br/>
      </w:r>
      <w:proofErr w:type="spellStart"/>
      <w:r>
        <w:t>Auffgefaren</w:t>
      </w:r>
      <w:proofErr w:type="spellEnd"/>
      <w:r>
        <w:t xml:space="preserve"> </w:t>
      </w:r>
      <w:proofErr w:type="spellStart"/>
      <w:r>
        <w:t>zun</w:t>
      </w:r>
      <w:proofErr w:type="spellEnd"/>
      <w:r>
        <w:t xml:space="preserve"> </w:t>
      </w:r>
      <w:proofErr w:type="spellStart"/>
      <w:r>
        <w:t>hymmelen</w:t>
      </w:r>
      <w:proofErr w:type="spellEnd"/>
      <w:r>
        <w:t xml:space="preserve">. </w:t>
      </w:r>
    </w:p>
    <w:p w14:paraId="239D371B" w14:textId="77777777" w:rsidR="000D6773" w:rsidRDefault="000D6773" w:rsidP="000D6773">
      <w:pPr>
        <w:pStyle w:val="StandardWeb"/>
      </w:pPr>
      <w:r>
        <w:rPr>
          <w:rStyle w:val="Fett"/>
          <w:rFonts w:eastAsiaTheme="majorEastAsia"/>
        </w:rPr>
        <w:t>Vatter</w:t>
      </w:r>
      <w:r>
        <w:br/>
        <w:t xml:space="preserve">Was </w:t>
      </w:r>
      <w:proofErr w:type="spellStart"/>
      <w:r>
        <w:t>wille</w:t>
      </w:r>
      <w:proofErr w:type="spellEnd"/>
      <w:r>
        <w:t xml:space="preserve"> das? </w:t>
      </w:r>
    </w:p>
    <w:p w14:paraId="6157CC31" w14:textId="77777777" w:rsidR="000D6773" w:rsidRDefault="000D6773" w:rsidP="000D6773">
      <w:pPr>
        <w:pStyle w:val="StandardWeb"/>
      </w:pPr>
      <w:r>
        <w:rPr>
          <w:rStyle w:val="Fett"/>
          <w:rFonts w:eastAsiaTheme="majorEastAsia"/>
        </w:rPr>
        <w:t>Kind</w:t>
      </w:r>
      <w:r>
        <w:br/>
        <w:t xml:space="preserve">Das auch wir/ die an </w:t>
      </w:r>
      <w:proofErr w:type="spellStart"/>
      <w:r>
        <w:t>jn</w:t>
      </w:r>
      <w:proofErr w:type="spellEnd"/>
      <w:r>
        <w:t xml:space="preserve"> glauben/ </w:t>
      </w:r>
      <w:proofErr w:type="spellStart"/>
      <w:r>
        <w:t>vnser</w:t>
      </w:r>
      <w:proofErr w:type="spellEnd"/>
      <w:r>
        <w:t xml:space="preserve"> burgerschafft </w:t>
      </w:r>
      <w:proofErr w:type="spellStart"/>
      <w:r>
        <w:t>vnd</w:t>
      </w:r>
      <w:proofErr w:type="spellEnd"/>
      <w:r>
        <w:t xml:space="preserve"> </w:t>
      </w:r>
      <w:proofErr w:type="spellStart"/>
      <w:r>
        <w:t>entliche</w:t>
      </w:r>
      <w:proofErr w:type="spellEnd"/>
      <w:r>
        <w:t xml:space="preserve"> </w:t>
      </w:r>
      <w:proofErr w:type="spellStart"/>
      <w:r>
        <w:t>wohnung</w:t>
      </w:r>
      <w:proofErr w:type="spellEnd"/>
      <w:r>
        <w:t xml:space="preserve"> im </w:t>
      </w:r>
      <w:proofErr w:type="spellStart"/>
      <w:r>
        <w:t>hymel</w:t>
      </w:r>
      <w:proofErr w:type="spellEnd"/>
      <w:r>
        <w:t xml:space="preserve"> haben. </w:t>
      </w:r>
    </w:p>
    <w:p w14:paraId="00415549" w14:textId="77777777" w:rsidR="000D6773" w:rsidRDefault="000D6773" w:rsidP="000D6773">
      <w:pPr>
        <w:pStyle w:val="StandardWeb"/>
      </w:pPr>
      <w:r>
        <w:rPr>
          <w:rStyle w:val="Fett"/>
          <w:rFonts w:eastAsiaTheme="majorEastAsia"/>
        </w:rPr>
        <w:t>Vatter</w:t>
      </w:r>
      <w:r>
        <w:br/>
        <w:t xml:space="preserve">Wie </w:t>
      </w:r>
      <w:proofErr w:type="spellStart"/>
      <w:r>
        <w:t>volget</w:t>
      </w:r>
      <w:proofErr w:type="spellEnd"/>
      <w:r>
        <w:t xml:space="preserve"> </w:t>
      </w:r>
      <w:proofErr w:type="spellStart"/>
      <w:r>
        <w:t>weytter</w:t>
      </w:r>
      <w:proofErr w:type="spellEnd"/>
      <w:r>
        <w:t xml:space="preserve">? </w:t>
      </w:r>
    </w:p>
    <w:p w14:paraId="6571910F" w14:textId="77777777" w:rsidR="000D6773" w:rsidRDefault="000D6773" w:rsidP="000D6773">
      <w:pPr>
        <w:pStyle w:val="StandardWeb"/>
      </w:pPr>
      <w:r>
        <w:rPr>
          <w:rStyle w:val="Fett"/>
          <w:rFonts w:eastAsiaTheme="majorEastAsia"/>
        </w:rPr>
        <w:t>Kind</w:t>
      </w:r>
      <w:r>
        <w:br/>
        <w:t xml:space="preserve">Sitzet zur gerechten des Allmächtigen Vatters. </w:t>
      </w:r>
    </w:p>
    <w:p w14:paraId="50D6C77D" w14:textId="77777777" w:rsidR="000D6773" w:rsidRDefault="000D6773" w:rsidP="000D6773">
      <w:pPr>
        <w:pStyle w:val="StandardWeb"/>
      </w:pPr>
      <w:r>
        <w:rPr>
          <w:rStyle w:val="Fett"/>
          <w:rFonts w:eastAsiaTheme="majorEastAsia"/>
        </w:rPr>
        <w:t>Vatter</w:t>
      </w:r>
      <w:r>
        <w:br/>
        <w:t xml:space="preserve">Was ist das? </w:t>
      </w:r>
    </w:p>
    <w:p w14:paraId="5AAFE2DF" w14:textId="77777777" w:rsidR="000D6773" w:rsidRDefault="000D6773" w:rsidP="000D6773">
      <w:pPr>
        <w:pStyle w:val="StandardWeb"/>
      </w:pPr>
      <w:r>
        <w:rPr>
          <w:rStyle w:val="Fett"/>
          <w:rFonts w:eastAsiaTheme="majorEastAsia"/>
        </w:rPr>
        <w:t>Kind</w:t>
      </w:r>
      <w:r>
        <w:br/>
        <w:t xml:space="preserve">Als </w:t>
      </w:r>
      <w:proofErr w:type="spellStart"/>
      <w:r>
        <w:t>vil</w:t>
      </w:r>
      <w:proofErr w:type="spellEnd"/>
      <w:r>
        <w:t xml:space="preserve"> als im höchsten </w:t>
      </w:r>
      <w:proofErr w:type="spellStart"/>
      <w:r>
        <w:t>gewalt</w:t>
      </w:r>
      <w:proofErr w:type="spellEnd"/>
      <w:r>
        <w:t xml:space="preserve">/ über alles zu regieren. </w:t>
      </w:r>
    </w:p>
    <w:p w14:paraId="289F6466" w14:textId="77777777" w:rsidR="000D6773" w:rsidRDefault="000D6773" w:rsidP="000D6773">
      <w:pPr>
        <w:pStyle w:val="StandardWeb"/>
      </w:pPr>
      <w:r>
        <w:rPr>
          <w:rStyle w:val="Fett"/>
          <w:rFonts w:eastAsiaTheme="majorEastAsia"/>
        </w:rPr>
        <w:t>Vatter</w:t>
      </w:r>
      <w:r>
        <w:br/>
        <w:t xml:space="preserve">Was solle das bey dir bringen? </w:t>
      </w:r>
    </w:p>
    <w:p w14:paraId="05DB594D" w14:textId="77777777" w:rsidR="000D6773" w:rsidRDefault="000D6773" w:rsidP="000D6773">
      <w:pPr>
        <w:pStyle w:val="StandardWeb"/>
      </w:pPr>
      <w:r>
        <w:rPr>
          <w:rStyle w:val="Fett"/>
          <w:rFonts w:eastAsiaTheme="majorEastAsia"/>
        </w:rPr>
        <w:t>Kind</w:t>
      </w:r>
      <w:r>
        <w:br/>
        <w:t xml:space="preserve">Das ich mich </w:t>
      </w:r>
      <w:proofErr w:type="spellStart"/>
      <w:r>
        <w:t>jm</w:t>
      </w:r>
      <w:proofErr w:type="spellEnd"/>
      <w:r>
        <w:t xml:space="preserve">/ meinen Herren Jesu/ dem der </w:t>
      </w:r>
      <w:proofErr w:type="spellStart"/>
      <w:r>
        <w:t>vatter</w:t>
      </w:r>
      <w:proofErr w:type="spellEnd"/>
      <w:r>
        <w:t xml:space="preserve"> allen </w:t>
      </w:r>
      <w:proofErr w:type="spellStart"/>
      <w:r>
        <w:t>gewalt</w:t>
      </w:r>
      <w:proofErr w:type="spellEnd"/>
      <w:r>
        <w:t xml:space="preserve"> geben hat/ in </w:t>
      </w:r>
      <w:proofErr w:type="spellStart"/>
      <w:r>
        <w:t>himel</w:t>
      </w:r>
      <w:proofErr w:type="spellEnd"/>
      <w:r>
        <w:t xml:space="preserve"> </w:t>
      </w:r>
      <w:proofErr w:type="spellStart"/>
      <w:r>
        <w:t>vnd</w:t>
      </w:r>
      <w:proofErr w:type="spellEnd"/>
      <w:r>
        <w:t xml:space="preserve"> erden/ </w:t>
      </w:r>
      <w:proofErr w:type="spellStart"/>
      <w:r>
        <w:t>g#ntzlich</w:t>
      </w:r>
      <w:proofErr w:type="spellEnd"/>
      <w:r>
        <w:t xml:space="preserve"> </w:t>
      </w:r>
      <w:proofErr w:type="spellStart"/>
      <w:r>
        <w:t>vertrawe</w:t>
      </w:r>
      <w:proofErr w:type="spellEnd"/>
      <w:r>
        <w:t xml:space="preserve">/ </w:t>
      </w:r>
      <w:proofErr w:type="spellStart"/>
      <w:r>
        <w:t>vnnd</w:t>
      </w:r>
      <w:proofErr w:type="spellEnd"/>
      <w:r>
        <w:t xml:space="preserve"> </w:t>
      </w:r>
      <w:proofErr w:type="spellStart"/>
      <w:r>
        <w:t>nit</w:t>
      </w:r>
      <w:proofErr w:type="spellEnd"/>
      <w:r>
        <w:t xml:space="preserve"> </w:t>
      </w:r>
      <w:proofErr w:type="spellStart"/>
      <w:r>
        <w:t>zweyfel</w:t>
      </w:r>
      <w:proofErr w:type="spellEnd"/>
      <w:r>
        <w:t xml:space="preserve">/ er werde mich </w:t>
      </w:r>
      <w:proofErr w:type="spellStart"/>
      <w:r>
        <w:t>entlich</w:t>
      </w:r>
      <w:proofErr w:type="spellEnd"/>
      <w:r>
        <w:t xml:space="preserve"> von allen </w:t>
      </w:r>
      <w:proofErr w:type="spellStart"/>
      <w:r>
        <w:t>sünden</w:t>
      </w:r>
      <w:proofErr w:type="spellEnd"/>
      <w:r>
        <w:t xml:space="preserve"> </w:t>
      </w:r>
      <w:proofErr w:type="spellStart"/>
      <w:r>
        <w:t>vnd</w:t>
      </w:r>
      <w:proofErr w:type="spellEnd"/>
      <w:r>
        <w:t xml:space="preserve"> </w:t>
      </w:r>
      <w:proofErr w:type="spellStart"/>
      <w:r>
        <w:t>vnglück</w:t>
      </w:r>
      <w:proofErr w:type="spellEnd"/>
      <w:r>
        <w:t xml:space="preserve"> erlösten/ </w:t>
      </w:r>
      <w:proofErr w:type="spellStart"/>
      <w:r>
        <w:t>vnnd</w:t>
      </w:r>
      <w:proofErr w:type="spellEnd"/>
      <w:r>
        <w:t xml:space="preserve"> bey </w:t>
      </w:r>
      <w:proofErr w:type="spellStart"/>
      <w:r>
        <w:t>jm</w:t>
      </w:r>
      <w:proofErr w:type="spellEnd"/>
      <w:r>
        <w:t xml:space="preserve"> im </w:t>
      </w:r>
      <w:proofErr w:type="spellStart"/>
      <w:r>
        <w:t>himlischen</w:t>
      </w:r>
      <w:proofErr w:type="spellEnd"/>
      <w:r>
        <w:t xml:space="preserve"> wesen/ mit ewiger </w:t>
      </w:r>
      <w:proofErr w:type="spellStart"/>
      <w:r>
        <w:t>säligkait</w:t>
      </w:r>
      <w:proofErr w:type="spellEnd"/>
      <w:r>
        <w:t xml:space="preserve"> begaben. </w:t>
      </w:r>
    </w:p>
    <w:p w14:paraId="4AFD93F2" w14:textId="77777777" w:rsidR="000D6773" w:rsidRDefault="000D6773" w:rsidP="000D6773">
      <w:pPr>
        <w:pStyle w:val="StandardWeb"/>
      </w:pPr>
      <w:r>
        <w:rPr>
          <w:rStyle w:val="Fett"/>
          <w:rFonts w:eastAsiaTheme="majorEastAsia"/>
        </w:rPr>
        <w:t>Vatter</w:t>
      </w:r>
      <w:r>
        <w:br/>
        <w:t xml:space="preserve">Was solle das aber in dir </w:t>
      </w:r>
      <w:proofErr w:type="spellStart"/>
      <w:r>
        <w:t>geberen</w:t>
      </w:r>
      <w:proofErr w:type="spellEnd"/>
      <w:r>
        <w:t xml:space="preserve">? </w:t>
      </w:r>
    </w:p>
    <w:p w14:paraId="7D2194DC" w14:textId="77777777" w:rsidR="000D6773" w:rsidRDefault="000D6773" w:rsidP="000D6773">
      <w:pPr>
        <w:pStyle w:val="StandardWeb"/>
      </w:pPr>
      <w:r>
        <w:rPr>
          <w:rStyle w:val="Fett"/>
          <w:rFonts w:eastAsiaTheme="majorEastAsia"/>
        </w:rPr>
        <w:t>Kind</w:t>
      </w:r>
      <w:r>
        <w:br/>
        <w:t xml:space="preserve">Das ich mich auch mit allem </w:t>
      </w:r>
      <w:proofErr w:type="spellStart"/>
      <w:r>
        <w:t>fleyß</w:t>
      </w:r>
      <w:proofErr w:type="spellEnd"/>
      <w:r>
        <w:t xml:space="preserve"> ins </w:t>
      </w:r>
      <w:proofErr w:type="spellStart"/>
      <w:r>
        <w:t>hymlischwesen</w:t>
      </w:r>
      <w:proofErr w:type="spellEnd"/>
      <w:r>
        <w:t xml:space="preserve"> richte/ tödte die </w:t>
      </w:r>
      <w:proofErr w:type="spellStart"/>
      <w:r>
        <w:t>jrdischen</w:t>
      </w:r>
      <w:proofErr w:type="spellEnd"/>
      <w:r>
        <w:t xml:space="preserve"> bösen </w:t>
      </w:r>
      <w:proofErr w:type="spellStart"/>
      <w:r>
        <w:t>begirden</w:t>
      </w:r>
      <w:proofErr w:type="spellEnd"/>
      <w:r>
        <w:t xml:space="preserve"> </w:t>
      </w:r>
      <w:proofErr w:type="spellStart"/>
      <w:r>
        <w:t>vnd</w:t>
      </w:r>
      <w:proofErr w:type="spellEnd"/>
      <w:r>
        <w:t xml:space="preserve"> </w:t>
      </w:r>
      <w:proofErr w:type="spellStart"/>
      <w:r>
        <w:t>lüst</w:t>
      </w:r>
      <w:proofErr w:type="spellEnd"/>
      <w:r>
        <w:t xml:space="preserve">/ </w:t>
      </w:r>
      <w:proofErr w:type="spellStart"/>
      <w:r>
        <w:t>vnd</w:t>
      </w:r>
      <w:proofErr w:type="spellEnd"/>
      <w:r>
        <w:t xml:space="preserve"> ergebe mich zu aller </w:t>
      </w:r>
      <w:proofErr w:type="spellStart"/>
      <w:r>
        <w:t>hailigkait</w:t>
      </w:r>
      <w:proofErr w:type="spellEnd"/>
      <w:r>
        <w:t xml:space="preserve"> </w:t>
      </w:r>
      <w:proofErr w:type="spellStart"/>
      <w:r>
        <w:t>vnd</w:t>
      </w:r>
      <w:proofErr w:type="spellEnd"/>
      <w:r>
        <w:t xml:space="preserve"> </w:t>
      </w:r>
      <w:proofErr w:type="spellStart"/>
      <w:r>
        <w:t>gerechtigkait</w:t>
      </w:r>
      <w:proofErr w:type="spellEnd"/>
      <w:r>
        <w:t xml:space="preserve">. </w:t>
      </w:r>
    </w:p>
    <w:p w14:paraId="0C58B5FC" w14:textId="77777777" w:rsidR="000D6773" w:rsidRDefault="000D6773" w:rsidP="000D6773">
      <w:pPr>
        <w:pStyle w:val="StandardWeb"/>
      </w:pPr>
      <w:r>
        <w:rPr>
          <w:rStyle w:val="Fett"/>
          <w:rFonts w:eastAsiaTheme="majorEastAsia"/>
        </w:rPr>
        <w:t>Vatter</w:t>
      </w:r>
      <w:r>
        <w:br/>
        <w:t xml:space="preserve">Ja </w:t>
      </w:r>
      <w:proofErr w:type="spellStart"/>
      <w:r>
        <w:t>diß</w:t>
      </w:r>
      <w:proofErr w:type="spellEnd"/>
      <w:r>
        <w:t xml:space="preserve"> </w:t>
      </w:r>
      <w:proofErr w:type="spellStart"/>
      <w:r>
        <w:t>würt</w:t>
      </w:r>
      <w:proofErr w:type="spellEnd"/>
      <w:r>
        <w:t xml:space="preserve"> </w:t>
      </w:r>
      <w:proofErr w:type="spellStart"/>
      <w:r>
        <w:t>derglaub</w:t>
      </w:r>
      <w:proofErr w:type="spellEnd"/>
      <w:r>
        <w:t xml:space="preserve"> an </w:t>
      </w:r>
      <w:proofErr w:type="spellStart"/>
      <w:r>
        <w:t>vnsern</w:t>
      </w:r>
      <w:proofErr w:type="spellEnd"/>
      <w:r>
        <w:t xml:space="preserve"> Herren Jesum </w:t>
      </w:r>
      <w:proofErr w:type="spellStart"/>
      <w:r>
        <w:t>aigentlich</w:t>
      </w:r>
      <w:proofErr w:type="spellEnd"/>
      <w:r>
        <w:t xml:space="preserve"> in dir </w:t>
      </w:r>
      <w:proofErr w:type="spellStart"/>
      <w:r>
        <w:t>würcken</w:t>
      </w:r>
      <w:proofErr w:type="spellEnd"/>
      <w:r>
        <w:t xml:space="preserve">/ </w:t>
      </w:r>
      <w:proofErr w:type="spellStart"/>
      <w:r>
        <w:t>wa</w:t>
      </w:r>
      <w:proofErr w:type="spellEnd"/>
      <w:r>
        <w:t xml:space="preserve"> er rechtschaffen ist. </w:t>
      </w:r>
      <w:r>
        <w:br/>
        <w:t xml:space="preserve">Wie </w:t>
      </w:r>
      <w:proofErr w:type="spellStart"/>
      <w:r>
        <w:t>volget</w:t>
      </w:r>
      <w:proofErr w:type="spellEnd"/>
      <w:r>
        <w:t xml:space="preserve"> </w:t>
      </w:r>
      <w:proofErr w:type="spellStart"/>
      <w:r>
        <w:t>weytter</w:t>
      </w:r>
      <w:proofErr w:type="spellEnd"/>
      <w:r>
        <w:t xml:space="preserve">? </w:t>
      </w:r>
    </w:p>
    <w:p w14:paraId="424A33FA" w14:textId="77777777" w:rsidR="000D6773" w:rsidRDefault="000D6773" w:rsidP="000D6773">
      <w:pPr>
        <w:pStyle w:val="StandardWeb"/>
      </w:pPr>
      <w:r>
        <w:rPr>
          <w:rStyle w:val="Fett"/>
          <w:rFonts w:eastAsiaTheme="majorEastAsia"/>
        </w:rPr>
        <w:t>Kind</w:t>
      </w:r>
      <w:r>
        <w:br/>
        <w:t xml:space="preserve">Der </w:t>
      </w:r>
      <w:proofErr w:type="spellStart"/>
      <w:r>
        <w:t>künfftig</w:t>
      </w:r>
      <w:proofErr w:type="spellEnd"/>
      <w:r>
        <w:t xml:space="preserve"> ist zu richten lebendige </w:t>
      </w:r>
      <w:proofErr w:type="spellStart"/>
      <w:r>
        <w:t>vnd</w:t>
      </w:r>
      <w:proofErr w:type="spellEnd"/>
      <w:r>
        <w:t xml:space="preserve"> todten. </w:t>
      </w:r>
    </w:p>
    <w:p w14:paraId="33B8D6D6" w14:textId="77777777" w:rsidR="000D6773" w:rsidRDefault="000D6773" w:rsidP="000D6773">
      <w:pPr>
        <w:pStyle w:val="StandardWeb"/>
      </w:pPr>
      <w:r>
        <w:rPr>
          <w:rStyle w:val="Fett"/>
          <w:rFonts w:eastAsiaTheme="majorEastAsia"/>
        </w:rPr>
        <w:t>Vatter</w:t>
      </w:r>
      <w:r>
        <w:br/>
        <w:t xml:space="preserve">Was solle dich das lernen? </w:t>
      </w:r>
    </w:p>
    <w:p w14:paraId="5516A17D" w14:textId="77777777" w:rsidR="000D6773" w:rsidRDefault="000D6773" w:rsidP="000D6773">
      <w:pPr>
        <w:pStyle w:val="StandardWeb"/>
      </w:pPr>
      <w:r>
        <w:rPr>
          <w:rStyle w:val="Fett"/>
          <w:rFonts w:eastAsiaTheme="majorEastAsia"/>
        </w:rPr>
        <w:t>Kind</w:t>
      </w:r>
      <w:r>
        <w:br/>
      </w:r>
      <w:proofErr w:type="spellStart"/>
      <w:r>
        <w:t>Zway</w:t>
      </w:r>
      <w:proofErr w:type="spellEnd"/>
      <w:r>
        <w:t xml:space="preserve"> ding. </w:t>
      </w:r>
    </w:p>
    <w:p w14:paraId="603E18C4" w14:textId="77777777" w:rsidR="000D6773" w:rsidRDefault="000D6773" w:rsidP="000D6773">
      <w:pPr>
        <w:pStyle w:val="StandardWeb"/>
      </w:pPr>
      <w:r>
        <w:rPr>
          <w:rStyle w:val="Fett"/>
          <w:rFonts w:eastAsiaTheme="majorEastAsia"/>
        </w:rPr>
        <w:t>Vatter</w:t>
      </w:r>
      <w:r>
        <w:br/>
        <w:t xml:space="preserve">Wie </w:t>
      </w:r>
      <w:proofErr w:type="spellStart"/>
      <w:r>
        <w:t>lauttet</w:t>
      </w:r>
      <w:proofErr w:type="spellEnd"/>
      <w:r>
        <w:t xml:space="preserve"> das erst? </w:t>
      </w:r>
    </w:p>
    <w:p w14:paraId="494907AC" w14:textId="77777777" w:rsidR="000D6773" w:rsidRDefault="000D6773" w:rsidP="000D6773">
      <w:pPr>
        <w:pStyle w:val="StandardWeb"/>
      </w:pPr>
      <w:r>
        <w:rPr>
          <w:rStyle w:val="Fett"/>
          <w:rFonts w:eastAsiaTheme="majorEastAsia"/>
        </w:rPr>
        <w:t>Kind</w:t>
      </w:r>
      <w:r>
        <w:br/>
        <w:t xml:space="preserve">Das ich alle meine </w:t>
      </w:r>
      <w:proofErr w:type="spellStart"/>
      <w:r>
        <w:t>sachen</w:t>
      </w:r>
      <w:proofErr w:type="spellEnd"/>
      <w:r>
        <w:t xml:space="preserve"> zu </w:t>
      </w:r>
      <w:proofErr w:type="spellStart"/>
      <w:r>
        <w:t>disem</w:t>
      </w:r>
      <w:proofErr w:type="spellEnd"/>
      <w:r>
        <w:t xml:space="preserve"> </w:t>
      </w:r>
      <w:proofErr w:type="spellStart"/>
      <w:r>
        <w:t>gericht</w:t>
      </w:r>
      <w:proofErr w:type="spellEnd"/>
      <w:r>
        <w:t xml:space="preserve"> meines Herren setze/ </w:t>
      </w:r>
      <w:proofErr w:type="spellStart"/>
      <w:r>
        <w:t>vnd</w:t>
      </w:r>
      <w:proofErr w:type="spellEnd"/>
      <w:r>
        <w:t xml:space="preserve"> hie mit </w:t>
      </w:r>
      <w:proofErr w:type="spellStart"/>
      <w:r>
        <w:t>gedult</w:t>
      </w:r>
      <w:proofErr w:type="spellEnd"/>
      <w:r>
        <w:t xml:space="preserve"> leide/ wie es mir </w:t>
      </w:r>
      <w:proofErr w:type="spellStart"/>
      <w:r>
        <w:t>ergange</w:t>
      </w:r>
      <w:proofErr w:type="spellEnd"/>
      <w:r>
        <w:t xml:space="preserve">. </w:t>
      </w:r>
    </w:p>
    <w:p w14:paraId="11B81D9D" w14:textId="77777777" w:rsidR="000D6773" w:rsidRDefault="000D6773" w:rsidP="000D6773">
      <w:pPr>
        <w:pStyle w:val="StandardWeb"/>
      </w:pPr>
      <w:r>
        <w:rPr>
          <w:rStyle w:val="Fett"/>
          <w:rFonts w:eastAsiaTheme="majorEastAsia"/>
        </w:rPr>
        <w:t>Vatter</w:t>
      </w:r>
      <w:r>
        <w:br/>
        <w:t xml:space="preserve">Wie das ander? </w:t>
      </w:r>
    </w:p>
    <w:p w14:paraId="5F54D87D" w14:textId="77777777" w:rsidR="000D6773" w:rsidRDefault="000D6773" w:rsidP="000D6773">
      <w:pPr>
        <w:pStyle w:val="StandardWeb"/>
      </w:pPr>
      <w:r>
        <w:rPr>
          <w:rStyle w:val="Fett"/>
          <w:rFonts w:eastAsiaTheme="majorEastAsia"/>
        </w:rPr>
        <w:t>Kind</w:t>
      </w:r>
      <w:r>
        <w:br/>
        <w:t xml:space="preserve">Das ich durch </w:t>
      </w:r>
      <w:proofErr w:type="spellStart"/>
      <w:r>
        <w:t>betrachtung</w:t>
      </w:r>
      <w:proofErr w:type="spellEnd"/>
      <w:r>
        <w:t xml:space="preserve"> </w:t>
      </w:r>
      <w:proofErr w:type="spellStart"/>
      <w:r>
        <w:t>dises</w:t>
      </w:r>
      <w:proofErr w:type="spellEnd"/>
      <w:r>
        <w:t xml:space="preserve"> </w:t>
      </w:r>
      <w:proofErr w:type="spellStart"/>
      <w:r>
        <w:t>gerichts</w:t>
      </w:r>
      <w:proofErr w:type="spellEnd"/>
      <w:r>
        <w:t xml:space="preserve">/ in dem </w:t>
      </w:r>
      <w:proofErr w:type="spellStart"/>
      <w:r>
        <w:t>ainem</w:t>
      </w:r>
      <w:proofErr w:type="spellEnd"/>
      <w:r>
        <w:t xml:space="preserve"> </w:t>
      </w:r>
      <w:proofErr w:type="spellStart"/>
      <w:r>
        <w:t>yeden</w:t>
      </w:r>
      <w:proofErr w:type="spellEnd"/>
      <w:r>
        <w:t xml:space="preserve"> </w:t>
      </w:r>
      <w:proofErr w:type="spellStart"/>
      <w:r>
        <w:t>widerfaren</w:t>
      </w:r>
      <w:proofErr w:type="spellEnd"/>
      <w:r>
        <w:t xml:space="preserve"> </w:t>
      </w:r>
      <w:proofErr w:type="spellStart"/>
      <w:r>
        <w:t>wirt</w:t>
      </w:r>
      <w:proofErr w:type="spellEnd"/>
      <w:r>
        <w:t xml:space="preserve">/ nach seinem thun/ mein freches </w:t>
      </w:r>
      <w:proofErr w:type="spellStart"/>
      <w:r>
        <w:t>flaysch</w:t>
      </w:r>
      <w:proofErr w:type="spellEnd"/>
      <w:r>
        <w:t xml:space="preserve"> zur </w:t>
      </w:r>
      <w:proofErr w:type="spellStart"/>
      <w:r>
        <w:t>zucht</w:t>
      </w:r>
      <w:proofErr w:type="spellEnd"/>
      <w:r>
        <w:t xml:space="preserve"> Gottes demütige. </w:t>
      </w:r>
    </w:p>
    <w:p w14:paraId="5502260D" w14:textId="77777777" w:rsidR="000D6773" w:rsidRDefault="000D6773" w:rsidP="000D6773">
      <w:pPr>
        <w:pStyle w:val="StandardWeb"/>
      </w:pPr>
      <w:r>
        <w:rPr>
          <w:rStyle w:val="Fett"/>
          <w:rFonts w:eastAsiaTheme="majorEastAsia"/>
        </w:rPr>
        <w:t>Vatter</w:t>
      </w:r>
      <w:r>
        <w:br/>
        <w:t xml:space="preserve">Wie </w:t>
      </w:r>
      <w:proofErr w:type="spellStart"/>
      <w:r>
        <w:t>volget</w:t>
      </w:r>
      <w:proofErr w:type="spellEnd"/>
      <w:r>
        <w:t xml:space="preserve"> </w:t>
      </w:r>
      <w:proofErr w:type="spellStart"/>
      <w:r>
        <w:t>weytter</w:t>
      </w:r>
      <w:proofErr w:type="spellEnd"/>
      <w:r>
        <w:t xml:space="preserve">? </w:t>
      </w:r>
    </w:p>
    <w:p w14:paraId="4E7A971D" w14:textId="77777777" w:rsidR="000D6773" w:rsidRDefault="000D6773" w:rsidP="000D6773">
      <w:pPr>
        <w:pStyle w:val="StandardWeb"/>
      </w:pPr>
      <w:r>
        <w:rPr>
          <w:rStyle w:val="Fett"/>
          <w:rFonts w:eastAsiaTheme="majorEastAsia"/>
        </w:rPr>
        <w:t>Kind</w:t>
      </w:r>
      <w:r>
        <w:br/>
        <w:t xml:space="preserve">Ich glaube in </w:t>
      </w:r>
      <w:proofErr w:type="spellStart"/>
      <w:r>
        <w:t>hailigen</w:t>
      </w:r>
      <w:proofErr w:type="spellEnd"/>
      <w:r>
        <w:t xml:space="preserve"> </w:t>
      </w:r>
      <w:proofErr w:type="spellStart"/>
      <w:r>
        <w:t>gaist</w:t>
      </w:r>
      <w:proofErr w:type="spellEnd"/>
      <w:r>
        <w:t xml:space="preserve">. </w:t>
      </w:r>
    </w:p>
    <w:p w14:paraId="50041DEF" w14:textId="77777777" w:rsidR="000D6773" w:rsidRDefault="000D6773" w:rsidP="000D6773">
      <w:pPr>
        <w:pStyle w:val="StandardWeb"/>
      </w:pPr>
      <w:r>
        <w:rPr>
          <w:rStyle w:val="Fett"/>
          <w:rFonts w:eastAsiaTheme="majorEastAsia"/>
        </w:rPr>
        <w:t>Vatter</w:t>
      </w:r>
      <w:r>
        <w:br/>
        <w:t xml:space="preserve">Was bekennest hie? </w:t>
      </w:r>
    </w:p>
    <w:p w14:paraId="48FD30F7" w14:textId="77777777" w:rsidR="000D6773" w:rsidRDefault="000D6773" w:rsidP="000D6773">
      <w:pPr>
        <w:pStyle w:val="StandardWeb"/>
      </w:pPr>
      <w:r>
        <w:rPr>
          <w:rStyle w:val="Fett"/>
          <w:rFonts w:eastAsiaTheme="majorEastAsia"/>
        </w:rPr>
        <w:t>Kind</w:t>
      </w:r>
      <w:r>
        <w:br/>
        <w:t xml:space="preserve">Die dritte </w:t>
      </w:r>
      <w:proofErr w:type="spellStart"/>
      <w:r>
        <w:t>person</w:t>
      </w:r>
      <w:proofErr w:type="spellEnd"/>
      <w:r>
        <w:t xml:space="preserve"> in der </w:t>
      </w:r>
      <w:proofErr w:type="spellStart"/>
      <w:r>
        <w:t>Gothait</w:t>
      </w:r>
      <w:proofErr w:type="spellEnd"/>
      <w:r>
        <w:t xml:space="preserve">. </w:t>
      </w:r>
    </w:p>
    <w:p w14:paraId="344C5716"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w:t>
      </w:r>
    </w:p>
    <w:p w14:paraId="6FB5BB49" w14:textId="77777777" w:rsidR="000D6773" w:rsidRDefault="000D6773" w:rsidP="000D6773">
      <w:pPr>
        <w:pStyle w:val="StandardWeb"/>
      </w:pPr>
      <w:r>
        <w:rPr>
          <w:rStyle w:val="Fett"/>
          <w:rFonts w:eastAsiaTheme="majorEastAsia"/>
        </w:rPr>
        <w:t>Kind</w:t>
      </w:r>
      <w:r>
        <w:br/>
        <w:t xml:space="preserve">Das wir </w:t>
      </w:r>
      <w:proofErr w:type="spellStart"/>
      <w:r>
        <w:t>allain</w:t>
      </w:r>
      <w:proofErr w:type="spellEnd"/>
      <w:r>
        <w:t xml:space="preserve"> durch die </w:t>
      </w:r>
      <w:proofErr w:type="spellStart"/>
      <w:r>
        <w:t>einwürckung</w:t>
      </w:r>
      <w:proofErr w:type="spellEnd"/>
      <w:r>
        <w:t xml:space="preserve"> des </w:t>
      </w:r>
      <w:proofErr w:type="spellStart"/>
      <w:r>
        <w:t>hailigen</w:t>
      </w:r>
      <w:proofErr w:type="spellEnd"/>
      <w:r>
        <w:t xml:space="preserve"> </w:t>
      </w:r>
      <w:proofErr w:type="spellStart"/>
      <w:r>
        <w:t>gaists</w:t>
      </w:r>
      <w:proofErr w:type="spellEnd"/>
      <w:r>
        <w:t xml:space="preserve">/ Gott den </w:t>
      </w:r>
      <w:proofErr w:type="spellStart"/>
      <w:r>
        <w:t>vatter</w:t>
      </w:r>
      <w:proofErr w:type="spellEnd"/>
      <w:r>
        <w:t xml:space="preserve">/ </w:t>
      </w:r>
      <w:proofErr w:type="spellStart"/>
      <w:r>
        <w:t>vnd</w:t>
      </w:r>
      <w:proofErr w:type="spellEnd"/>
      <w:r>
        <w:t xml:space="preserve"> </w:t>
      </w:r>
      <w:proofErr w:type="spellStart"/>
      <w:r>
        <w:t>vnnseren</w:t>
      </w:r>
      <w:proofErr w:type="spellEnd"/>
      <w:r>
        <w:t xml:space="preserve"> Herren Jesum Christum erkennen/ </w:t>
      </w:r>
      <w:proofErr w:type="spellStart"/>
      <w:r>
        <w:t>vnnd</w:t>
      </w:r>
      <w:proofErr w:type="spellEnd"/>
      <w:r>
        <w:t xml:space="preserve"> das ewig leben empfahen. </w:t>
      </w:r>
    </w:p>
    <w:p w14:paraId="29DEC69F" w14:textId="77777777" w:rsidR="000D6773" w:rsidRDefault="000D6773" w:rsidP="000D6773">
      <w:pPr>
        <w:pStyle w:val="StandardWeb"/>
      </w:pPr>
      <w:r>
        <w:rPr>
          <w:rStyle w:val="Fett"/>
          <w:rFonts w:eastAsiaTheme="majorEastAsia"/>
        </w:rPr>
        <w:t>Vatter</w:t>
      </w:r>
      <w:r>
        <w:br/>
        <w:t xml:space="preserve">Recht/ dann der natürlich </w:t>
      </w:r>
      <w:proofErr w:type="spellStart"/>
      <w:r>
        <w:t>mensch</w:t>
      </w:r>
      <w:proofErr w:type="spellEnd"/>
      <w:r>
        <w:t xml:space="preserve"> die </w:t>
      </w:r>
      <w:proofErr w:type="spellStart"/>
      <w:r>
        <w:t>Götlichen</w:t>
      </w:r>
      <w:proofErr w:type="spellEnd"/>
      <w:r>
        <w:t xml:space="preserve"> ding </w:t>
      </w:r>
      <w:proofErr w:type="spellStart"/>
      <w:r>
        <w:t>nit</w:t>
      </w:r>
      <w:proofErr w:type="spellEnd"/>
      <w:r>
        <w:t xml:space="preserve"> fassen mag. Was solle dich aber </w:t>
      </w:r>
      <w:proofErr w:type="spellStart"/>
      <w:r>
        <w:t>diß</w:t>
      </w:r>
      <w:proofErr w:type="spellEnd"/>
      <w:r>
        <w:t xml:space="preserve"> </w:t>
      </w:r>
      <w:proofErr w:type="spellStart"/>
      <w:r>
        <w:t>weytter</w:t>
      </w:r>
      <w:proofErr w:type="spellEnd"/>
      <w:r>
        <w:t xml:space="preserve"> </w:t>
      </w:r>
      <w:proofErr w:type="spellStart"/>
      <w:r>
        <w:t>erinneren</w:t>
      </w:r>
      <w:proofErr w:type="spellEnd"/>
      <w:r>
        <w:t xml:space="preserve">? </w:t>
      </w:r>
    </w:p>
    <w:p w14:paraId="62769934" w14:textId="77777777" w:rsidR="000D6773" w:rsidRDefault="000D6773" w:rsidP="000D6773">
      <w:pPr>
        <w:pStyle w:val="StandardWeb"/>
      </w:pPr>
      <w:r>
        <w:rPr>
          <w:rStyle w:val="Fett"/>
          <w:rFonts w:eastAsiaTheme="majorEastAsia"/>
        </w:rPr>
        <w:t>Kind</w:t>
      </w:r>
      <w:r>
        <w:br/>
        <w:t xml:space="preserve">Abermal meiner verderbten </w:t>
      </w:r>
      <w:proofErr w:type="spellStart"/>
      <w:r>
        <w:t>natur</w:t>
      </w:r>
      <w:proofErr w:type="spellEnd"/>
      <w:r>
        <w:t xml:space="preserve">/ das ich on die </w:t>
      </w:r>
      <w:proofErr w:type="spellStart"/>
      <w:r>
        <w:t>widergeburt</w:t>
      </w:r>
      <w:proofErr w:type="spellEnd"/>
      <w:r>
        <w:t xml:space="preserve">/ </w:t>
      </w:r>
      <w:proofErr w:type="spellStart"/>
      <w:r>
        <w:t>lere</w:t>
      </w:r>
      <w:proofErr w:type="spellEnd"/>
      <w:r>
        <w:t xml:space="preserve"> </w:t>
      </w:r>
      <w:proofErr w:type="spellStart"/>
      <w:r>
        <w:t>vnnd</w:t>
      </w:r>
      <w:proofErr w:type="spellEnd"/>
      <w:r>
        <w:t xml:space="preserve"> </w:t>
      </w:r>
      <w:proofErr w:type="spellStart"/>
      <w:r>
        <w:t>fürung</w:t>
      </w:r>
      <w:proofErr w:type="spellEnd"/>
      <w:r>
        <w:t xml:space="preserve"> des </w:t>
      </w:r>
      <w:proofErr w:type="spellStart"/>
      <w:r>
        <w:t>hailigen</w:t>
      </w:r>
      <w:proofErr w:type="spellEnd"/>
      <w:r>
        <w:t xml:space="preserve"> </w:t>
      </w:r>
      <w:proofErr w:type="spellStart"/>
      <w:r>
        <w:t>gaysts</w:t>
      </w:r>
      <w:proofErr w:type="spellEnd"/>
      <w:r>
        <w:t xml:space="preserve">/ nichts </w:t>
      </w:r>
      <w:proofErr w:type="spellStart"/>
      <w:r>
        <w:t>guts</w:t>
      </w:r>
      <w:proofErr w:type="spellEnd"/>
      <w:r>
        <w:t xml:space="preserve"> </w:t>
      </w:r>
      <w:proofErr w:type="spellStart"/>
      <w:r>
        <w:t>gedencken</w:t>
      </w:r>
      <w:proofErr w:type="spellEnd"/>
      <w:r>
        <w:t xml:space="preserve">/ reden/ oder thun </w:t>
      </w:r>
      <w:proofErr w:type="spellStart"/>
      <w:r>
        <w:t>kan</w:t>
      </w:r>
      <w:proofErr w:type="spellEnd"/>
      <w:r>
        <w:t xml:space="preserve">. </w:t>
      </w:r>
    </w:p>
    <w:p w14:paraId="7AE038C1" w14:textId="77777777" w:rsidR="000D6773" w:rsidRDefault="000D6773" w:rsidP="000D6773">
      <w:pPr>
        <w:pStyle w:val="StandardWeb"/>
      </w:pPr>
      <w:r>
        <w:rPr>
          <w:rStyle w:val="Fett"/>
          <w:rFonts w:eastAsiaTheme="majorEastAsia"/>
        </w:rPr>
        <w:t>Vatter</w:t>
      </w:r>
      <w:r>
        <w:br/>
        <w:t xml:space="preserve">So bette </w:t>
      </w:r>
      <w:proofErr w:type="spellStart"/>
      <w:r>
        <w:t>alweg</w:t>
      </w:r>
      <w:proofErr w:type="spellEnd"/>
      <w:r>
        <w:t xml:space="preserve"> den </w:t>
      </w:r>
      <w:proofErr w:type="spellStart"/>
      <w:r>
        <w:t>vater</w:t>
      </w:r>
      <w:proofErr w:type="spellEnd"/>
      <w:r>
        <w:t xml:space="preserve"> durch </w:t>
      </w:r>
      <w:proofErr w:type="spellStart"/>
      <w:r>
        <w:t>vnsern</w:t>
      </w:r>
      <w:proofErr w:type="spellEnd"/>
      <w:r>
        <w:t xml:space="preserve"> Herren Jesum </w:t>
      </w:r>
      <w:proofErr w:type="spellStart"/>
      <w:r>
        <w:t>vmb</w:t>
      </w:r>
      <w:proofErr w:type="spellEnd"/>
      <w:r>
        <w:t xml:space="preserve"> seinen </w:t>
      </w:r>
      <w:proofErr w:type="spellStart"/>
      <w:r>
        <w:t>hailigen</w:t>
      </w:r>
      <w:proofErr w:type="spellEnd"/>
      <w:r>
        <w:t xml:space="preserve"> </w:t>
      </w:r>
      <w:proofErr w:type="spellStart"/>
      <w:r>
        <w:t>gaist</w:t>
      </w:r>
      <w:proofErr w:type="spellEnd"/>
      <w:r>
        <w:t xml:space="preserve">/ der in dir alles arges </w:t>
      </w:r>
      <w:proofErr w:type="spellStart"/>
      <w:r>
        <w:t>außreütte</w:t>
      </w:r>
      <w:proofErr w:type="spellEnd"/>
      <w:r>
        <w:t xml:space="preserve">/ </w:t>
      </w:r>
      <w:proofErr w:type="spellStart"/>
      <w:r>
        <w:t>laite</w:t>
      </w:r>
      <w:proofErr w:type="spellEnd"/>
      <w:r>
        <w:t xml:space="preserve"> </w:t>
      </w:r>
      <w:proofErr w:type="spellStart"/>
      <w:r>
        <w:t>vnd</w:t>
      </w:r>
      <w:proofErr w:type="spellEnd"/>
      <w:r>
        <w:t xml:space="preserve"> treibe zu allem guten. </w:t>
      </w:r>
      <w:r>
        <w:br/>
        <w:t xml:space="preserve">Wie </w:t>
      </w:r>
      <w:proofErr w:type="spellStart"/>
      <w:r>
        <w:t>volget</w:t>
      </w:r>
      <w:proofErr w:type="spellEnd"/>
      <w:r>
        <w:t xml:space="preserve"> </w:t>
      </w:r>
      <w:proofErr w:type="spellStart"/>
      <w:r>
        <w:t>weytter</w:t>
      </w:r>
      <w:proofErr w:type="spellEnd"/>
      <w:r>
        <w:t xml:space="preserve">? </w:t>
      </w:r>
    </w:p>
    <w:p w14:paraId="06EE2E4A" w14:textId="77777777" w:rsidR="000D6773" w:rsidRDefault="000D6773" w:rsidP="000D6773">
      <w:pPr>
        <w:pStyle w:val="StandardWeb"/>
      </w:pPr>
      <w:r>
        <w:rPr>
          <w:rStyle w:val="Fett"/>
          <w:rFonts w:eastAsiaTheme="majorEastAsia"/>
        </w:rPr>
        <w:t>Kind</w:t>
      </w:r>
      <w:r>
        <w:br/>
        <w:t xml:space="preserve">Ain </w:t>
      </w:r>
      <w:proofErr w:type="spellStart"/>
      <w:r>
        <w:t>hailige</w:t>
      </w:r>
      <w:proofErr w:type="spellEnd"/>
      <w:r>
        <w:t xml:space="preserve"> Christliche Kirch. </w:t>
      </w:r>
    </w:p>
    <w:p w14:paraId="7A728F31" w14:textId="77777777" w:rsidR="000D6773" w:rsidRDefault="000D6773" w:rsidP="000D6773">
      <w:pPr>
        <w:pStyle w:val="StandardWeb"/>
      </w:pPr>
      <w:r>
        <w:rPr>
          <w:rStyle w:val="Fett"/>
          <w:rFonts w:eastAsiaTheme="majorEastAsia"/>
        </w:rPr>
        <w:t>Vatter</w:t>
      </w:r>
      <w:r>
        <w:br/>
        <w:t xml:space="preserve">Was ist das? </w:t>
      </w:r>
    </w:p>
    <w:p w14:paraId="17EC417D" w14:textId="77777777" w:rsidR="000D6773" w:rsidRDefault="000D6773" w:rsidP="000D6773">
      <w:pPr>
        <w:pStyle w:val="StandardWeb"/>
      </w:pPr>
      <w:r>
        <w:rPr>
          <w:rStyle w:val="Fett"/>
          <w:rFonts w:eastAsiaTheme="majorEastAsia"/>
        </w:rPr>
        <w:t>Kind</w:t>
      </w:r>
      <w:r>
        <w:br/>
        <w:t xml:space="preserve">Wie hernach </w:t>
      </w:r>
      <w:proofErr w:type="spellStart"/>
      <w:r>
        <w:t>volget</w:t>
      </w:r>
      <w:proofErr w:type="spellEnd"/>
      <w:r>
        <w:t>.</w:t>
      </w:r>
      <w:r>
        <w:br/>
        <w:t xml:space="preserve">Die </w:t>
      </w:r>
      <w:proofErr w:type="spellStart"/>
      <w:r>
        <w:t>gmainsame</w:t>
      </w:r>
      <w:proofErr w:type="spellEnd"/>
      <w:r>
        <w:t xml:space="preserve"> der </w:t>
      </w:r>
      <w:proofErr w:type="spellStart"/>
      <w:r>
        <w:t>hailigen</w:t>
      </w:r>
      <w:proofErr w:type="spellEnd"/>
      <w:r>
        <w:t xml:space="preserve">. </w:t>
      </w:r>
    </w:p>
    <w:p w14:paraId="5D992775" w14:textId="77777777" w:rsidR="000D6773" w:rsidRDefault="000D6773" w:rsidP="000D6773">
      <w:pPr>
        <w:pStyle w:val="StandardWeb"/>
      </w:pPr>
      <w:r>
        <w:rPr>
          <w:rStyle w:val="Fett"/>
          <w:rFonts w:eastAsiaTheme="majorEastAsia"/>
        </w:rPr>
        <w:t>Vatter</w:t>
      </w:r>
      <w:r>
        <w:br/>
        <w:t xml:space="preserve">Wer </w:t>
      </w:r>
      <w:proofErr w:type="spellStart"/>
      <w:r>
        <w:t>seind</w:t>
      </w:r>
      <w:proofErr w:type="spellEnd"/>
      <w:r>
        <w:t xml:space="preserve"> die </w:t>
      </w:r>
      <w:proofErr w:type="spellStart"/>
      <w:r>
        <w:t>hailigen</w:t>
      </w:r>
      <w:proofErr w:type="spellEnd"/>
      <w:r>
        <w:t xml:space="preserve">? </w:t>
      </w:r>
    </w:p>
    <w:p w14:paraId="578BA58B" w14:textId="77777777" w:rsidR="000D6773" w:rsidRDefault="000D6773" w:rsidP="000D6773">
      <w:pPr>
        <w:pStyle w:val="StandardWeb"/>
      </w:pPr>
      <w:r>
        <w:rPr>
          <w:rStyle w:val="Fett"/>
          <w:rFonts w:eastAsiaTheme="majorEastAsia"/>
        </w:rPr>
        <w:t>Kind</w:t>
      </w:r>
      <w:r>
        <w:br/>
        <w:t xml:space="preserve">Alle die glauben an </w:t>
      </w:r>
      <w:proofErr w:type="spellStart"/>
      <w:r>
        <w:t>vnseren</w:t>
      </w:r>
      <w:proofErr w:type="spellEnd"/>
      <w:r>
        <w:t xml:space="preserve"> Herren Jesum Christum. </w:t>
      </w:r>
    </w:p>
    <w:p w14:paraId="235AB0DF" w14:textId="77777777" w:rsidR="000D6773" w:rsidRDefault="000D6773" w:rsidP="000D6773">
      <w:pPr>
        <w:pStyle w:val="StandardWeb"/>
      </w:pPr>
      <w:r>
        <w:rPr>
          <w:rStyle w:val="Fett"/>
          <w:rFonts w:eastAsiaTheme="majorEastAsia"/>
        </w:rPr>
        <w:t>Vatter</w:t>
      </w:r>
      <w:r>
        <w:br/>
        <w:t xml:space="preserve">Ja/ dann </w:t>
      </w:r>
      <w:proofErr w:type="spellStart"/>
      <w:r>
        <w:t>dise</w:t>
      </w:r>
      <w:proofErr w:type="spellEnd"/>
      <w:r>
        <w:t xml:space="preserve"> von </w:t>
      </w:r>
      <w:proofErr w:type="spellStart"/>
      <w:r>
        <w:t>sünden</w:t>
      </w:r>
      <w:proofErr w:type="spellEnd"/>
      <w:r>
        <w:t xml:space="preserve"> </w:t>
      </w:r>
      <w:proofErr w:type="spellStart"/>
      <w:r>
        <w:t>gerainiget</w:t>
      </w:r>
      <w:proofErr w:type="spellEnd"/>
      <w:r>
        <w:t xml:space="preserve">/ </w:t>
      </w:r>
      <w:proofErr w:type="spellStart"/>
      <w:r>
        <w:t>vnd</w:t>
      </w:r>
      <w:proofErr w:type="spellEnd"/>
      <w:r>
        <w:t xml:space="preserve"> zu dem Göttlichen leben </w:t>
      </w:r>
      <w:proofErr w:type="spellStart"/>
      <w:r>
        <w:t>auffgenommen</w:t>
      </w:r>
      <w:proofErr w:type="spellEnd"/>
      <w:r>
        <w:t xml:space="preserve"> </w:t>
      </w:r>
      <w:proofErr w:type="spellStart"/>
      <w:r>
        <w:t>seind</w:t>
      </w:r>
      <w:proofErr w:type="spellEnd"/>
      <w:r>
        <w:t xml:space="preserve">. Wie </w:t>
      </w:r>
      <w:proofErr w:type="spellStart"/>
      <w:r>
        <w:t>volget</w:t>
      </w:r>
      <w:proofErr w:type="spellEnd"/>
      <w:r>
        <w:t xml:space="preserve"> </w:t>
      </w:r>
      <w:proofErr w:type="spellStart"/>
      <w:r>
        <w:t>diß</w:t>
      </w:r>
      <w:proofErr w:type="spellEnd"/>
      <w:r>
        <w:t xml:space="preserve"> </w:t>
      </w:r>
      <w:proofErr w:type="spellStart"/>
      <w:r>
        <w:t>auff</w:t>
      </w:r>
      <w:proofErr w:type="spellEnd"/>
      <w:r>
        <w:t xml:space="preserve"> das vorige? </w:t>
      </w:r>
    </w:p>
    <w:p w14:paraId="694019A6" w14:textId="77777777" w:rsidR="000D6773" w:rsidRDefault="000D6773" w:rsidP="000D6773">
      <w:pPr>
        <w:pStyle w:val="StandardWeb"/>
      </w:pPr>
      <w:r>
        <w:rPr>
          <w:rStyle w:val="Fett"/>
          <w:rFonts w:eastAsiaTheme="majorEastAsia"/>
        </w:rPr>
        <w:t>Kind</w:t>
      </w:r>
      <w:r>
        <w:br/>
        <w:t xml:space="preserve">Da treibt der </w:t>
      </w:r>
      <w:proofErr w:type="spellStart"/>
      <w:r>
        <w:t>hailig</w:t>
      </w:r>
      <w:proofErr w:type="spellEnd"/>
      <w:r>
        <w:t xml:space="preserve"> </w:t>
      </w:r>
      <w:proofErr w:type="spellStart"/>
      <w:r>
        <w:t>gaist</w:t>
      </w:r>
      <w:proofErr w:type="spellEnd"/>
      <w:r>
        <w:t xml:space="preserve"> die </w:t>
      </w:r>
      <w:proofErr w:type="spellStart"/>
      <w:r>
        <w:t>kinder</w:t>
      </w:r>
      <w:proofErr w:type="spellEnd"/>
      <w:r>
        <w:t xml:space="preserve"> Gottes in rechter liebe also </w:t>
      </w:r>
      <w:proofErr w:type="spellStart"/>
      <w:r>
        <w:t>zusamen</w:t>
      </w:r>
      <w:proofErr w:type="spellEnd"/>
      <w:r>
        <w:t xml:space="preserve">/ das </w:t>
      </w:r>
      <w:proofErr w:type="spellStart"/>
      <w:r>
        <w:t>sy</w:t>
      </w:r>
      <w:proofErr w:type="spellEnd"/>
      <w:r>
        <w:t xml:space="preserve"> aller dingen </w:t>
      </w:r>
      <w:proofErr w:type="spellStart"/>
      <w:r>
        <w:t>gemainschafft</w:t>
      </w:r>
      <w:proofErr w:type="spellEnd"/>
      <w:r>
        <w:t xml:space="preserve"> haben/ wie </w:t>
      </w:r>
      <w:proofErr w:type="spellStart"/>
      <w:r>
        <w:t>ainen</w:t>
      </w:r>
      <w:proofErr w:type="spellEnd"/>
      <w:r>
        <w:t xml:space="preserve"> Gott/ </w:t>
      </w:r>
      <w:proofErr w:type="spellStart"/>
      <w:r>
        <w:t>vnd</w:t>
      </w:r>
      <w:proofErr w:type="spellEnd"/>
      <w:r>
        <w:t xml:space="preserve"> </w:t>
      </w:r>
      <w:proofErr w:type="spellStart"/>
      <w:r>
        <w:t>ainen</w:t>
      </w:r>
      <w:proofErr w:type="spellEnd"/>
      <w:r>
        <w:t xml:space="preserve"> Christum/ also </w:t>
      </w:r>
      <w:proofErr w:type="spellStart"/>
      <w:r>
        <w:t>ain</w:t>
      </w:r>
      <w:proofErr w:type="spellEnd"/>
      <w:r>
        <w:t xml:space="preserve"> </w:t>
      </w:r>
      <w:proofErr w:type="spellStart"/>
      <w:r>
        <w:t>hertz</w:t>
      </w:r>
      <w:proofErr w:type="spellEnd"/>
      <w:r>
        <w:t xml:space="preserve"> </w:t>
      </w:r>
      <w:proofErr w:type="spellStart"/>
      <w:r>
        <w:t>vnd</w:t>
      </w:r>
      <w:proofErr w:type="spellEnd"/>
      <w:r>
        <w:t xml:space="preserve"> </w:t>
      </w:r>
      <w:proofErr w:type="spellStart"/>
      <w:r>
        <w:t>gemüt</w:t>
      </w:r>
      <w:proofErr w:type="spellEnd"/>
      <w:r>
        <w:t xml:space="preserve">. </w:t>
      </w:r>
    </w:p>
    <w:p w14:paraId="5B24EFD0" w14:textId="77777777" w:rsidR="000D6773" w:rsidRDefault="000D6773" w:rsidP="000D6773">
      <w:pPr>
        <w:pStyle w:val="StandardWeb"/>
      </w:pPr>
      <w:r>
        <w:rPr>
          <w:rStyle w:val="Fett"/>
          <w:rFonts w:eastAsiaTheme="majorEastAsia"/>
        </w:rPr>
        <w:t>Vatter</w:t>
      </w:r>
      <w:r>
        <w:br/>
      </w:r>
      <w:proofErr w:type="spellStart"/>
      <w:r>
        <w:t>Wa</w:t>
      </w:r>
      <w:proofErr w:type="spellEnd"/>
      <w:r>
        <w:t xml:space="preserve"> mit haltet sich </w:t>
      </w:r>
      <w:proofErr w:type="spellStart"/>
      <w:r>
        <w:t>dise</w:t>
      </w:r>
      <w:proofErr w:type="spellEnd"/>
      <w:r>
        <w:t xml:space="preserve"> </w:t>
      </w:r>
      <w:proofErr w:type="spellStart"/>
      <w:r>
        <w:t>gemain</w:t>
      </w:r>
      <w:proofErr w:type="spellEnd"/>
      <w:r>
        <w:t xml:space="preserve"> </w:t>
      </w:r>
      <w:proofErr w:type="spellStart"/>
      <w:r>
        <w:t>eüsserlich</w:t>
      </w:r>
      <w:proofErr w:type="spellEnd"/>
      <w:r>
        <w:t xml:space="preserve"> </w:t>
      </w:r>
      <w:proofErr w:type="spellStart"/>
      <w:r>
        <w:t>zusamen</w:t>
      </w:r>
      <w:proofErr w:type="spellEnd"/>
      <w:r>
        <w:t xml:space="preserve">? </w:t>
      </w:r>
    </w:p>
    <w:p w14:paraId="3310D7BA" w14:textId="77777777" w:rsidR="000D6773" w:rsidRDefault="000D6773" w:rsidP="000D6773">
      <w:pPr>
        <w:pStyle w:val="StandardWeb"/>
      </w:pPr>
      <w:r>
        <w:rPr>
          <w:rStyle w:val="Fett"/>
          <w:rFonts w:eastAsiaTheme="majorEastAsia"/>
        </w:rPr>
        <w:t>Kind</w:t>
      </w:r>
      <w:r>
        <w:br/>
      </w:r>
      <w:proofErr w:type="spellStart"/>
      <w:r>
        <w:t>Fürnämlich</w:t>
      </w:r>
      <w:proofErr w:type="spellEnd"/>
      <w:r>
        <w:t xml:space="preserve"> </w:t>
      </w:r>
      <w:proofErr w:type="spellStart"/>
      <w:r>
        <w:t>mitt</w:t>
      </w:r>
      <w:proofErr w:type="spellEnd"/>
      <w:r>
        <w:t xml:space="preserve"> dem </w:t>
      </w:r>
      <w:proofErr w:type="spellStart"/>
      <w:r>
        <w:t>hailigen</w:t>
      </w:r>
      <w:proofErr w:type="spellEnd"/>
      <w:r>
        <w:t xml:space="preserve"> </w:t>
      </w:r>
      <w:proofErr w:type="spellStart"/>
      <w:r>
        <w:t>Euangelio</w:t>
      </w:r>
      <w:proofErr w:type="spellEnd"/>
      <w:r>
        <w:t xml:space="preserve">/ </w:t>
      </w:r>
      <w:proofErr w:type="spellStart"/>
      <w:r>
        <w:t>vnd</w:t>
      </w:r>
      <w:proofErr w:type="spellEnd"/>
      <w:r>
        <w:t xml:space="preserve"> den </w:t>
      </w:r>
      <w:proofErr w:type="spellStart"/>
      <w:r>
        <w:t>hailigen</w:t>
      </w:r>
      <w:proofErr w:type="spellEnd"/>
      <w:r>
        <w:t xml:space="preserve"> Sacramenten/ </w:t>
      </w:r>
      <w:proofErr w:type="spellStart"/>
      <w:r>
        <w:t>volgends</w:t>
      </w:r>
      <w:proofErr w:type="spellEnd"/>
      <w:r>
        <w:t xml:space="preserve"> mit allen diensten </w:t>
      </w:r>
      <w:proofErr w:type="spellStart"/>
      <w:r>
        <w:t>warer</w:t>
      </w:r>
      <w:proofErr w:type="spellEnd"/>
      <w:r>
        <w:t xml:space="preserve"> brüderlicher liebe. </w:t>
      </w:r>
    </w:p>
    <w:p w14:paraId="2830DA41" w14:textId="77777777" w:rsidR="000D6773" w:rsidRDefault="000D6773" w:rsidP="000D6773">
      <w:pPr>
        <w:pStyle w:val="StandardWeb"/>
      </w:pPr>
      <w:r>
        <w:rPr>
          <w:rStyle w:val="Fett"/>
          <w:rFonts w:eastAsiaTheme="majorEastAsia"/>
        </w:rPr>
        <w:t>Vatter</w:t>
      </w:r>
      <w:r>
        <w:br/>
        <w:t xml:space="preserve">Wie halten sich die </w:t>
      </w:r>
      <w:proofErr w:type="spellStart"/>
      <w:r>
        <w:t>kinder</w:t>
      </w:r>
      <w:proofErr w:type="spellEnd"/>
      <w:r>
        <w:t xml:space="preserve"> Gottes durch das </w:t>
      </w:r>
      <w:proofErr w:type="spellStart"/>
      <w:r>
        <w:t>Euangeli</w:t>
      </w:r>
      <w:proofErr w:type="spellEnd"/>
      <w:r>
        <w:t xml:space="preserve"> Christi </w:t>
      </w:r>
      <w:proofErr w:type="spellStart"/>
      <w:r>
        <w:t>zusamen</w:t>
      </w:r>
      <w:proofErr w:type="spellEnd"/>
      <w:r>
        <w:t xml:space="preserve">? </w:t>
      </w:r>
    </w:p>
    <w:p w14:paraId="7531C7BA" w14:textId="77777777" w:rsidR="000D6773" w:rsidRDefault="000D6773" w:rsidP="000D6773">
      <w:pPr>
        <w:pStyle w:val="StandardWeb"/>
      </w:pPr>
      <w:r>
        <w:rPr>
          <w:rStyle w:val="Fett"/>
          <w:rFonts w:eastAsiaTheme="majorEastAsia"/>
        </w:rPr>
        <w:t>Kind</w:t>
      </w:r>
      <w:r>
        <w:br/>
        <w:t xml:space="preserve">Das </w:t>
      </w:r>
      <w:proofErr w:type="spellStart"/>
      <w:r>
        <w:t>sy</w:t>
      </w:r>
      <w:proofErr w:type="spellEnd"/>
      <w:r>
        <w:t xml:space="preserve"> dasselbige in der </w:t>
      </w:r>
      <w:proofErr w:type="spellStart"/>
      <w:r>
        <w:t>gemain</w:t>
      </w:r>
      <w:proofErr w:type="spellEnd"/>
      <w:r>
        <w:t xml:space="preserve"> Gottes/ </w:t>
      </w:r>
      <w:proofErr w:type="spellStart"/>
      <w:r>
        <w:t>vnd</w:t>
      </w:r>
      <w:proofErr w:type="spellEnd"/>
      <w:r>
        <w:t xml:space="preserve"> auch besonders </w:t>
      </w:r>
      <w:proofErr w:type="spellStart"/>
      <w:r>
        <w:t>getrewlich</w:t>
      </w:r>
      <w:proofErr w:type="spellEnd"/>
      <w:r>
        <w:t xml:space="preserve"> verkündigen </w:t>
      </w:r>
      <w:proofErr w:type="spellStart"/>
      <w:r>
        <w:t>vnd</w:t>
      </w:r>
      <w:proofErr w:type="spellEnd"/>
      <w:r>
        <w:t xml:space="preserve"> hören/ </w:t>
      </w:r>
      <w:proofErr w:type="spellStart"/>
      <w:r>
        <w:t>vnd</w:t>
      </w:r>
      <w:proofErr w:type="spellEnd"/>
      <w:r>
        <w:t xml:space="preserve"> sich also dazu </w:t>
      </w:r>
      <w:proofErr w:type="spellStart"/>
      <w:r>
        <w:t>fürderen</w:t>
      </w:r>
      <w:proofErr w:type="spellEnd"/>
      <w:r>
        <w:t xml:space="preserve">/ das </w:t>
      </w:r>
      <w:proofErr w:type="spellStart"/>
      <w:r>
        <w:t>sy</w:t>
      </w:r>
      <w:proofErr w:type="spellEnd"/>
      <w:r>
        <w:t xml:space="preserve"> in der </w:t>
      </w:r>
      <w:proofErr w:type="spellStart"/>
      <w:r>
        <w:t>erkandtnuß</w:t>
      </w:r>
      <w:proofErr w:type="spellEnd"/>
      <w:r>
        <w:t xml:space="preserve"> Christi/ </w:t>
      </w:r>
      <w:proofErr w:type="spellStart"/>
      <w:r>
        <w:t>vnd</w:t>
      </w:r>
      <w:proofErr w:type="spellEnd"/>
      <w:r>
        <w:t xml:space="preserve"> recht Christlichem leben täglich wachsen/ </w:t>
      </w:r>
      <w:proofErr w:type="spellStart"/>
      <w:r>
        <w:t>vnd</w:t>
      </w:r>
      <w:proofErr w:type="spellEnd"/>
      <w:r>
        <w:t xml:space="preserve"> </w:t>
      </w:r>
      <w:proofErr w:type="spellStart"/>
      <w:r>
        <w:t>zunemen</w:t>
      </w:r>
      <w:proofErr w:type="spellEnd"/>
      <w:r>
        <w:t xml:space="preserve">. </w:t>
      </w:r>
    </w:p>
    <w:p w14:paraId="11C81BCA" w14:textId="77777777" w:rsidR="000D6773" w:rsidRDefault="000D6773" w:rsidP="000D6773">
      <w:pPr>
        <w:pStyle w:val="StandardWeb"/>
      </w:pPr>
      <w:r>
        <w:rPr>
          <w:rStyle w:val="Fett"/>
          <w:rFonts w:eastAsiaTheme="majorEastAsia"/>
        </w:rPr>
        <w:t>Vatter</w:t>
      </w:r>
      <w:r>
        <w:br/>
        <w:t xml:space="preserve">Das </w:t>
      </w:r>
      <w:proofErr w:type="spellStart"/>
      <w:r>
        <w:t>bedencke</w:t>
      </w:r>
      <w:proofErr w:type="spellEnd"/>
      <w:r>
        <w:t xml:space="preserve"> </w:t>
      </w:r>
      <w:proofErr w:type="spellStart"/>
      <w:r>
        <w:t>wol</w:t>
      </w:r>
      <w:proofErr w:type="spellEnd"/>
      <w:r>
        <w:t xml:space="preserve">/ </w:t>
      </w:r>
      <w:proofErr w:type="spellStart"/>
      <w:r>
        <w:t>vnd</w:t>
      </w:r>
      <w:proofErr w:type="spellEnd"/>
      <w:r>
        <w:t xml:space="preserve"> </w:t>
      </w:r>
      <w:proofErr w:type="spellStart"/>
      <w:r>
        <w:t>ergibe</w:t>
      </w:r>
      <w:proofErr w:type="spellEnd"/>
      <w:r>
        <w:t xml:space="preserve"> dich </w:t>
      </w:r>
      <w:proofErr w:type="spellStart"/>
      <w:r>
        <w:t>gäntzlich</w:t>
      </w:r>
      <w:proofErr w:type="spellEnd"/>
      <w:r>
        <w:t xml:space="preserve"> in die gehorsame des </w:t>
      </w:r>
      <w:proofErr w:type="spellStart"/>
      <w:r>
        <w:t>hailigen</w:t>
      </w:r>
      <w:proofErr w:type="spellEnd"/>
      <w:r>
        <w:t xml:space="preserve"> </w:t>
      </w:r>
      <w:proofErr w:type="spellStart"/>
      <w:r>
        <w:t>Euangeli</w:t>
      </w:r>
      <w:proofErr w:type="spellEnd"/>
      <w:r>
        <w:t xml:space="preserve">/ </w:t>
      </w:r>
      <w:proofErr w:type="spellStart"/>
      <w:r>
        <w:t>vnnd</w:t>
      </w:r>
      <w:proofErr w:type="spellEnd"/>
      <w:r>
        <w:t xml:space="preserve"> </w:t>
      </w:r>
      <w:proofErr w:type="spellStart"/>
      <w:r>
        <w:t>wort</w:t>
      </w:r>
      <w:proofErr w:type="spellEnd"/>
      <w:r>
        <w:t xml:space="preserve"> Gottes/ so dir das in </w:t>
      </w:r>
      <w:proofErr w:type="spellStart"/>
      <w:r>
        <w:t>gemain</w:t>
      </w:r>
      <w:proofErr w:type="spellEnd"/>
      <w:r>
        <w:t xml:space="preserve"> </w:t>
      </w:r>
      <w:proofErr w:type="spellStart"/>
      <w:r>
        <w:t>vnnd</w:t>
      </w:r>
      <w:proofErr w:type="spellEnd"/>
      <w:r>
        <w:t xml:space="preserve"> </w:t>
      </w:r>
      <w:proofErr w:type="spellStart"/>
      <w:r>
        <w:t>sunst</w:t>
      </w:r>
      <w:proofErr w:type="spellEnd"/>
      <w:r>
        <w:t xml:space="preserve"> </w:t>
      </w:r>
      <w:proofErr w:type="spellStart"/>
      <w:r>
        <w:t>fürtragen</w:t>
      </w:r>
      <w:proofErr w:type="spellEnd"/>
      <w:r>
        <w:t xml:space="preserve"> </w:t>
      </w:r>
      <w:proofErr w:type="spellStart"/>
      <w:r>
        <w:t>würt</w:t>
      </w:r>
      <w:proofErr w:type="spellEnd"/>
      <w:r>
        <w:t xml:space="preserve">. </w:t>
      </w:r>
      <w:r>
        <w:br/>
        <w:t xml:space="preserve">Welches </w:t>
      </w:r>
      <w:proofErr w:type="spellStart"/>
      <w:r>
        <w:t>seind</w:t>
      </w:r>
      <w:proofErr w:type="spellEnd"/>
      <w:r>
        <w:t xml:space="preserve"> die </w:t>
      </w:r>
      <w:proofErr w:type="spellStart"/>
      <w:r>
        <w:t>hailigen</w:t>
      </w:r>
      <w:proofErr w:type="spellEnd"/>
      <w:r>
        <w:t xml:space="preserve"> Sacramenten? </w:t>
      </w:r>
    </w:p>
    <w:p w14:paraId="44DED98B" w14:textId="77777777" w:rsidR="000D6773" w:rsidRDefault="000D6773" w:rsidP="000D6773">
      <w:pPr>
        <w:pStyle w:val="StandardWeb"/>
      </w:pPr>
      <w:r>
        <w:rPr>
          <w:rStyle w:val="Fett"/>
          <w:rFonts w:eastAsiaTheme="majorEastAsia"/>
        </w:rPr>
        <w:t>Kind</w:t>
      </w:r>
      <w:r>
        <w:br/>
        <w:t xml:space="preserve">Die </w:t>
      </w:r>
      <w:proofErr w:type="spellStart"/>
      <w:r>
        <w:t>fürnemen</w:t>
      </w:r>
      <w:proofErr w:type="spellEnd"/>
      <w:r>
        <w:t xml:space="preserve"> </w:t>
      </w:r>
      <w:proofErr w:type="spellStart"/>
      <w:r>
        <w:t>seind</w:t>
      </w:r>
      <w:proofErr w:type="spellEnd"/>
      <w:r>
        <w:t xml:space="preserve"> der </w:t>
      </w:r>
      <w:proofErr w:type="spellStart"/>
      <w:r>
        <w:t>Tauff</w:t>
      </w:r>
      <w:proofErr w:type="spellEnd"/>
      <w:r>
        <w:t xml:space="preserve">/ </w:t>
      </w:r>
      <w:proofErr w:type="spellStart"/>
      <w:r>
        <w:t>vnd</w:t>
      </w:r>
      <w:proofErr w:type="spellEnd"/>
      <w:r>
        <w:t xml:space="preserve"> das </w:t>
      </w:r>
      <w:proofErr w:type="spellStart"/>
      <w:r>
        <w:t>hailig</w:t>
      </w:r>
      <w:proofErr w:type="spellEnd"/>
      <w:r>
        <w:t xml:space="preserve"> </w:t>
      </w:r>
      <w:proofErr w:type="spellStart"/>
      <w:r>
        <w:t>Abentmal</w:t>
      </w:r>
      <w:proofErr w:type="spellEnd"/>
      <w:r>
        <w:t xml:space="preserve"> Christi. </w:t>
      </w:r>
    </w:p>
    <w:p w14:paraId="344C7613" w14:textId="77777777" w:rsidR="000D6773" w:rsidRDefault="000D6773" w:rsidP="000D6773">
      <w:pPr>
        <w:pStyle w:val="StandardWeb"/>
      </w:pPr>
      <w:r>
        <w:rPr>
          <w:rStyle w:val="Fett"/>
          <w:rFonts w:eastAsiaTheme="majorEastAsia"/>
        </w:rPr>
        <w:t xml:space="preserve">Von dem </w:t>
      </w:r>
      <w:proofErr w:type="spellStart"/>
      <w:r>
        <w:rPr>
          <w:rStyle w:val="Fett"/>
          <w:rFonts w:eastAsiaTheme="majorEastAsia"/>
        </w:rPr>
        <w:t>Tauff</w:t>
      </w:r>
      <w:proofErr w:type="spellEnd"/>
      <w:r>
        <w:t xml:space="preserve"> </w:t>
      </w:r>
    </w:p>
    <w:p w14:paraId="745A82CD" w14:textId="77777777" w:rsidR="000D6773" w:rsidRDefault="000D6773" w:rsidP="000D6773">
      <w:pPr>
        <w:pStyle w:val="StandardWeb"/>
      </w:pPr>
      <w:r>
        <w:rPr>
          <w:rStyle w:val="Fett"/>
          <w:rFonts w:eastAsiaTheme="majorEastAsia"/>
        </w:rPr>
        <w:t>Vatter</w:t>
      </w:r>
      <w:r>
        <w:br/>
        <w:t xml:space="preserve">Was ist der </w:t>
      </w:r>
      <w:proofErr w:type="spellStart"/>
      <w:r>
        <w:t>Tauff</w:t>
      </w:r>
      <w:proofErr w:type="spellEnd"/>
      <w:r>
        <w:t xml:space="preserve">? </w:t>
      </w:r>
    </w:p>
    <w:p w14:paraId="4F58F2C0" w14:textId="77777777" w:rsidR="000D6773" w:rsidRDefault="000D6773" w:rsidP="000D6773">
      <w:pPr>
        <w:pStyle w:val="StandardWeb"/>
      </w:pPr>
      <w:r>
        <w:rPr>
          <w:rStyle w:val="Fett"/>
          <w:rFonts w:eastAsiaTheme="majorEastAsia"/>
        </w:rPr>
        <w:t>Kind</w:t>
      </w:r>
      <w:r>
        <w:br/>
        <w:t xml:space="preserve">Ain </w:t>
      </w:r>
      <w:proofErr w:type="spellStart"/>
      <w:r>
        <w:t>bad</w:t>
      </w:r>
      <w:proofErr w:type="spellEnd"/>
      <w:r>
        <w:t xml:space="preserve"> der </w:t>
      </w:r>
      <w:proofErr w:type="spellStart"/>
      <w:r>
        <w:t>widergeburt</w:t>
      </w:r>
      <w:proofErr w:type="spellEnd"/>
      <w:r>
        <w:t xml:space="preserve">/ dadurch wir Christo </w:t>
      </w:r>
      <w:proofErr w:type="spellStart"/>
      <w:r>
        <w:t>vnserem</w:t>
      </w:r>
      <w:proofErr w:type="spellEnd"/>
      <w:r>
        <w:t xml:space="preserve"> Herren zu </w:t>
      </w:r>
      <w:proofErr w:type="spellStart"/>
      <w:r>
        <w:t>glidern</w:t>
      </w:r>
      <w:proofErr w:type="spellEnd"/>
      <w:r>
        <w:t xml:space="preserve"> angenommen/ </w:t>
      </w:r>
      <w:proofErr w:type="spellStart"/>
      <w:r>
        <w:t>vnd</w:t>
      </w:r>
      <w:proofErr w:type="spellEnd"/>
      <w:r>
        <w:t xml:space="preserve"> </w:t>
      </w:r>
      <w:proofErr w:type="spellStart"/>
      <w:r>
        <w:t>jm</w:t>
      </w:r>
      <w:proofErr w:type="spellEnd"/>
      <w:r>
        <w:t xml:space="preserve"> eingeleibt werden. </w:t>
      </w:r>
    </w:p>
    <w:p w14:paraId="22658864" w14:textId="77777777" w:rsidR="000D6773" w:rsidRDefault="000D6773" w:rsidP="000D6773">
      <w:pPr>
        <w:pStyle w:val="StandardWeb"/>
      </w:pPr>
      <w:r>
        <w:rPr>
          <w:rStyle w:val="Fett"/>
          <w:rFonts w:eastAsiaTheme="majorEastAsia"/>
        </w:rPr>
        <w:t>Vatter</w:t>
      </w:r>
      <w:r>
        <w:br/>
        <w:t xml:space="preserve">Wie </w:t>
      </w:r>
      <w:proofErr w:type="spellStart"/>
      <w:r>
        <w:t>haissen</w:t>
      </w:r>
      <w:proofErr w:type="spellEnd"/>
      <w:r>
        <w:t xml:space="preserve"> die </w:t>
      </w:r>
      <w:proofErr w:type="spellStart"/>
      <w:r>
        <w:t>wort</w:t>
      </w:r>
      <w:proofErr w:type="spellEnd"/>
      <w:r>
        <w:t xml:space="preserve"> des </w:t>
      </w:r>
      <w:proofErr w:type="spellStart"/>
      <w:r>
        <w:t>Tauffes</w:t>
      </w:r>
      <w:proofErr w:type="spellEnd"/>
      <w:r>
        <w:t xml:space="preserve">? </w:t>
      </w:r>
    </w:p>
    <w:p w14:paraId="2C2E3999" w14:textId="77777777" w:rsidR="000D6773" w:rsidRDefault="000D6773" w:rsidP="000D6773">
      <w:pPr>
        <w:pStyle w:val="StandardWeb"/>
      </w:pPr>
      <w:r>
        <w:rPr>
          <w:rStyle w:val="Fett"/>
          <w:rFonts w:eastAsiaTheme="majorEastAsia"/>
        </w:rPr>
        <w:t>Kind</w:t>
      </w:r>
      <w:r>
        <w:br/>
        <w:t xml:space="preserve">Ich </w:t>
      </w:r>
      <w:proofErr w:type="spellStart"/>
      <w:r>
        <w:t>Täuffe</w:t>
      </w:r>
      <w:proofErr w:type="spellEnd"/>
      <w:r>
        <w:t xml:space="preserve"> dich </w:t>
      </w:r>
      <w:proofErr w:type="spellStart"/>
      <w:r>
        <w:t>auff</w:t>
      </w:r>
      <w:proofErr w:type="spellEnd"/>
      <w:r>
        <w:t xml:space="preserve"> den </w:t>
      </w:r>
      <w:proofErr w:type="spellStart"/>
      <w:r>
        <w:t>namen</w:t>
      </w:r>
      <w:proofErr w:type="spellEnd"/>
      <w:r>
        <w:t xml:space="preserve"> Gottes </w:t>
      </w:r>
      <w:proofErr w:type="spellStart"/>
      <w:r>
        <w:t>vatters</w:t>
      </w:r>
      <w:proofErr w:type="spellEnd"/>
      <w:r>
        <w:t xml:space="preserve">/ Suns/ </w:t>
      </w:r>
      <w:proofErr w:type="spellStart"/>
      <w:r>
        <w:t>vnd</w:t>
      </w:r>
      <w:proofErr w:type="spellEnd"/>
      <w:r>
        <w:t xml:space="preserve"> </w:t>
      </w:r>
      <w:proofErr w:type="spellStart"/>
      <w:r>
        <w:t>hailigen</w:t>
      </w:r>
      <w:proofErr w:type="spellEnd"/>
      <w:r>
        <w:t xml:space="preserve"> </w:t>
      </w:r>
      <w:proofErr w:type="spellStart"/>
      <w:r>
        <w:t>gaists</w:t>
      </w:r>
      <w:proofErr w:type="spellEnd"/>
      <w:r>
        <w:t xml:space="preserve">. </w:t>
      </w:r>
    </w:p>
    <w:p w14:paraId="04647130" w14:textId="77777777" w:rsidR="000D6773" w:rsidRDefault="000D6773" w:rsidP="000D6773">
      <w:pPr>
        <w:pStyle w:val="StandardWeb"/>
      </w:pPr>
      <w:r>
        <w:rPr>
          <w:rStyle w:val="Fett"/>
          <w:rFonts w:eastAsiaTheme="majorEastAsia"/>
        </w:rPr>
        <w:t>Vatter</w:t>
      </w:r>
      <w:r>
        <w:br/>
        <w:t xml:space="preserve">Was ist das gesagt? </w:t>
      </w:r>
    </w:p>
    <w:p w14:paraId="1C56E04F" w14:textId="77777777" w:rsidR="000D6773" w:rsidRDefault="000D6773" w:rsidP="000D6773">
      <w:pPr>
        <w:pStyle w:val="StandardWeb"/>
      </w:pPr>
      <w:r>
        <w:rPr>
          <w:rStyle w:val="Fett"/>
          <w:rFonts w:eastAsiaTheme="majorEastAsia"/>
        </w:rPr>
        <w:t>Kind</w:t>
      </w:r>
      <w:r>
        <w:br/>
        <w:t xml:space="preserve">Als </w:t>
      </w:r>
      <w:proofErr w:type="spellStart"/>
      <w:r>
        <w:t>vil</w:t>
      </w:r>
      <w:proofErr w:type="spellEnd"/>
      <w:r>
        <w:t xml:space="preserve">/ ich </w:t>
      </w:r>
      <w:proofErr w:type="spellStart"/>
      <w:r>
        <w:t>wäsche</w:t>
      </w:r>
      <w:proofErr w:type="spellEnd"/>
      <w:r>
        <w:t xml:space="preserve"> dir deine </w:t>
      </w:r>
      <w:proofErr w:type="spellStart"/>
      <w:r>
        <w:t>sünd</w:t>
      </w:r>
      <w:proofErr w:type="spellEnd"/>
      <w:r>
        <w:t xml:space="preserve"> ab/ das du seyest Gottes </w:t>
      </w:r>
      <w:proofErr w:type="spellStart"/>
      <w:r>
        <w:t>kind</w:t>
      </w:r>
      <w:proofErr w:type="spellEnd"/>
      <w:r>
        <w:t xml:space="preserve">/ in </w:t>
      </w:r>
      <w:proofErr w:type="spellStart"/>
      <w:r>
        <w:t>genaden</w:t>
      </w:r>
      <w:proofErr w:type="spellEnd"/>
      <w:r>
        <w:t xml:space="preserve">/ </w:t>
      </w:r>
      <w:proofErr w:type="spellStart"/>
      <w:r>
        <w:t>schutz</w:t>
      </w:r>
      <w:proofErr w:type="spellEnd"/>
      <w:r>
        <w:t xml:space="preserve"> </w:t>
      </w:r>
      <w:proofErr w:type="spellStart"/>
      <w:r>
        <w:t>vnd</w:t>
      </w:r>
      <w:proofErr w:type="spellEnd"/>
      <w:r>
        <w:t xml:space="preserve"> schirm des </w:t>
      </w:r>
      <w:proofErr w:type="spellStart"/>
      <w:r>
        <w:t>vatters</w:t>
      </w:r>
      <w:proofErr w:type="spellEnd"/>
      <w:r>
        <w:t xml:space="preserve">/ Suns/ </w:t>
      </w:r>
      <w:proofErr w:type="spellStart"/>
      <w:r>
        <w:t>vnd</w:t>
      </w:r>
      <w:proofErr w:type="spellEnd"/>
      <w:r>
        <w:t xml:space="preserve"> </w:t>
      </w:r>
      <w:proofErr w:type="spellStart"/>
      <w:r>
        <w:t>hailigen</w:t>
      </w:r>
      <w:proofErr w:type="spellEnd"/>
      <w:r>
        <w:t xml:space="preserve"> </w:t>
      </w:r>
      <w:proofErr w:type="spellStart"/>
      <w:r>
        <w:t>gaists</w:t>
      </w:r>
      <w:proofErr w:type="spellEnd"/>
      <w:r>
        <w:t xml:space="preserve">. </w:t>
      </w:r>
    </w:p>
    <w:p w14:paraId="4BE7EE12" w14:textId="77777777" w:rsidR="000D6773" w:rsidRDefault="000D6773" w:rsidP="000D6773">
      <w:pPr>
        <w:pStyle w:val="StandardWeb"/>
      </w:pPr>
      <w:r>
        <w:rPr>
          <w:rStyle w:val="Fett"/>
          <w:rFonts w:eastAsiaTheme="majorEastAsia"/>
        </w:rPr>
        <w:t>Vatter</w:t>
      </w:r>
      <w:r>
        <w:br/>
        <w:t xml:space="preserve">Gott </w:t>
      </w:r>
      <w:proofErr w:type="spellStart"/>
      <w:r>
        <w:t>wäschet</w:t>
      </w:r>
      <w:proofErr w:type="spellEnd"/>
      <w:r>
        <w:t xml:space="preserve"> doch </w:t>
      </w:r>
      <w:proofErr w:type="spellStart"/>
      <w:r>
        <w:t>allain</w:t>
      </w:r>
      <w:proofErr w:type="spellEnd"/>
      <w:r>
        <w:t xml:space="preserve"> die </w:t>
      </w:r>
      <w:proofErr w:type="spellStart"/>
      <w:r>
        <w:t>sünd</w:t>
      </w:r>
      <w:proofErr w:type="spellEnd"/>
      <w:r>
        <w:t xml:space="preserve"> ab? </w:t>
      </w:r>
    </w:p>
    <w:p w14:paraId="1BA50B4C" w14:textId="77777777" w:rsidR="000D6773" w:rsidRDefault="000D6773" w:rsidP="000D6773">
      <w:pPr>
        <w:pStyle w:val="StandardWeb"/>
      </w:pPr>
      <w:r>
        <w:rPr>
          <w:rStyle w:val="Fett"/>
          <w:rFonts w:eastAsiaTheme="majorEastAsia"/>
        </w:rPr>
        <w:t>Kind</w:t>
      </w:r>
      <w:r>
        <w:br/>
        <w:t xml:space="preserve">Er brauchet aber darzu den dienst der Kirchen/ dann er sagt/ Welchen </w:t>
      </w:r>
      <w:proofErr w:type="spellStart"/>
      <w:r>
        <w:t>jr</w:t>
      </w:r>
      <w:proofErr w:type="spellEnd"/>
      <w:r>
        <w:t xml:space="preserve"> die </w:t>
      </w:r>
      <w:proofErr w:type="spellStart"/>
      <w:r>
        <w:t>sünd</w:t>
      </w:r>
      <w:proofErr w:type="spellEnd"/>
      <w:r>
        <w:t xml:space="preserve"> </w:t>
      </w:r>
      <w:proofErr w:type="spellStart"/>
      <w:r>
        <w:t>verzeyhen</w:t>
      </w:r>
      <w:proofErr w:type="spellEnd"/>
      <w:r>
        <w:t xml:space="preserve"> werden/ denen werden </w:t>
      </w:r>
      <w:proofErr w:type="spellStart"/>
      <w:r>
        <w:t>sy</w:t>
      </w:r>
      <w:proofErr w:type="spellEnd"/>
      <w:r>
        <w:t xml:space="preserve"> </w:t>
      </w:r>
      <w:proofErr w:type="spellStart"/>
      <w:r>
        <w:t>verzigen</w:t>
      </w:r>
      <w:proofErr w:type="spellEnd"/>
      <w:r>
        <w:t xml:space="preserve"> sein. </w:t>
      </w:r>
    </w:p>
    <w:p w14:paraId="25AF2586" w14:textId="77777777" w:rsidR="000D6773" w:rsidRDefault="000D6773" w:rsidP="000D6773">
      <w:pPr>
        <w:pStyle w:val="StandardWeb"/>
      </w:pPr>
      <w:r>
        <w:rPr>
          <w:rStyle w:val="Fett"/>
          <w:rFonts w:eastAsiaTheme="majorEastAsia"/>
        </w:rPr>
        <w:t>Vatter</w:t>
      </w:r>
      <w:r>
        <w:br/>
      </w:r>
      <w:proofErr w:type="spellStart"/>
      <w:r>
        <w:t>Wol</w:t>
      </w:r>
      <w:proofErr w:type="spellEnd"/>
      <w:r>
        <w:t xml:space="preserve">/ Christus </w:t>
      </w:r>
      <w:proofErr w:type="spellStart"/>
      <w:r>
        <w:t>vnnser</w:t>
      </w:r>
      <w:proofErr w:type="spellEnd"/>
      <w:r>
        <w:t xml:space="preserve"> Herr ist da der rechte </w:t>
      </w:r>
      <w:proofErr w:type="spellStart"/>
      <w:r>
        <w:t>priester</w:t>
      </w:r>
      <w:proofErr w:type="spellEnd"/>
      <w:r>
        <w:t xml:space="preserve">/ der die </w:t>
      </w:r>
      <w:proofErr w:type="spellStart"/>
      <w:r>
        <w:t>sünd</w:t>
      </w:r>
      <w:proofErr w:type="spellEnd"/>
      <w:r>
        <w:t xml:space="preserve"> </w:t>
      </w:r>
      <w:proofErr w:type="spellStart"/>
      <w:r>
        <w:t>abwäschet</w:t>
      </w:r>
      <w:proofErr w:type="spellEnd"/>
      <w:r>
        <w:t xml:space="preserve">/ </w:t>
      </w:r>
      <w:proofErr w:type="spellStart"/>
      <w:r>
        <w:t>vnd</w:t>
      </w:r>
      <w:proofErr w:type="spellEnd"/>
      <w:r>
        <w:t xml:space="preserve"> </w:t>
      </w:r>
      <w:proofErr w:type="spellStart"/>
      <w:r>
        <w:t>new</w:t>
      </w:r>
      <w:proofErr w:type="spellEnd"/>
      <w:r>
        <w:t xml:space="preserve"> </w:t>
      </w:r>
      <w:proofErr w:type="spellStart"/>
      <w:r>
        <w:t>gebüret</w:t>
      </w:r>
      <w:proofErr w:type="spellEnd"/>
      <w:r>
        <w:t xml:space="preserve">/ </w:t>
      </w:r>
      <w:proofErr w:type="spellStart"/>
      <w:r>
        <w:t>jm</w:t>
      </w:r>
      <w:proofErr w:type="spellEnd"/>
      <w:r>
        <w:t xml:space="preserve"> </w:t>
      </w:r>
      <w:proofErr w:type="spellStart"/>
      <w:r>
        <w:t>selb</w:t>
      </w:r>
      <w:proofErr w:type="spellEnd"/>
      <w:r>
        <w:t xml:space="preserve"> </w:t>
      </w:r>
      <w:proofErr w:type="spellStart"/>
      <w:r>
        <w:t>einleibet</w:t>
      </w:r>
      <w:proofErr w:type="spellEnd"/>
      <w:r>
        <w:t xml:space="preserve">/ </w:t>
      </w:r>
      <w:proofErr w:type="spellStart"/>
      <w:r>
        <w:t>vnd</w:t>
      </w:r>
      <w:proofErr w:type="spellEnd"/>
      <w:r>
        <w:t xml:space="preserve"> mit sich </w:t>
      </w:r>
      <w:proofErr w:type="spellStart"/>
      <w:r>
        <w:t>selb</w:t>
      </w:r>
      <w:proofErr w:type="spellEnd"/>
      <w:r>
        <w:t xml:space="preserve"> </w:t>
      </w:r>
      <w:proofErr w:type="spellStart"/>
      <w:r>
        <w:t>beklaydet</w:t>
      </w:r>
      <w:proofErr w:type="spellEnd"/>
      <w:r>
        <w:t xml:space="preserve">/ welches alles </w:t>
      </w:r>
      <w:proofErr w:type="spellStart"/>
      <w:r>
        <w:t>würt</w:t>
      </w:r>
      <w:proofErr w:type="spellEnd"/>
      <w:r>
        <w:t xml:space="preserve"> von den </w:t>
      </w:r>
      <w:proofErr w:type="spellStart"/>
      <w:r>
        <w:t>erwölten</w:t>
      </w:r>
      <w:proofErr w:type="spellEnd"/>
      <w:r>
        <w:t xml:space="preserve"> Gottes im </w:t>
      </w:r>
      <w:proofErr w:type="spellStart"/>
      <w:r>
        <w:t>Tauff</w:t>
      </w:r>
      <w:proofErr w:type="spellEnd"/>
      <w:r>
        <w:t xml:space="preserve">/ wie der </w:t>
      </w:r>
      <w:proofErr w:type="spellStart"/>
      <w:r>
        <w:t>hailig</w:t>
      </w:r>
      <w:proofErr w:type="spellEnd"/>
      <w:r>
        <w:t xml:space="preserve"> Paulus schreibt/ empfangen/ so wir den/ wie </w:t>
      </w:r>
      <w:proofErr w:type="spellStart"/>
      <w:r>
        <w:t>jn</w:t>
      </w:r>
      <w:proofErr w:type="spellEnd"/>
      <w:r>
        <w:t xml:space="preserve"> der Herr eingesetzet hat/ brauchen. So sagt der Ananias zum </w:t>
      </w:r>
      <w:proofErr w:type="spellStart"/>
      <w:r>
        <w:t>hailigen</w:t>
      </w:r>
      <w:proofErr w:type="spellEnd"/>
      <w:r>
        <w:t xml:space="preserve"> Paulo/ Stehe </w:t>
      </w:r>
      <w:proofErr w:type="spellStart"/>
      <w:r>
        <w:t>auff</w:t>
      </w:r>
      <w:proofErr w:type="spellEnd"/>
      <w:r>
        <w:t xml:space="preserve">/ lasse dich </w:t>
      </w:r>
      <w:proofErr w:type="spellStart"/>
      <w:r>
        <w:t>Täuffen</w:t>
      </w:r>
      <w:proofErr w:type="spellEnd"/>
      <w:r>
        <w:t xml:space="preserve">/ </w:t>
      </w:r>
      <w:proofErr w:type="spellStart"/>
      <w:r>
        <w:t>vnd</w:t>
      </w:r>
      <w:proofErr w:type="spellEnd"/>
      <w:r>
        <w:t xml:space="preserve"> </w:t>
      </w:r>
      <w:proofErr w:type="spellStart"/>
      <w:r>
        <w:t>abwäschen</w:t>
      </w:r>
      <w:proofErr w:type="spellEnd"/>
      <w:r>
        <w:t xml:space="preserve"> deine </w:t>
      </w:r>
      <w:proofErr w:type="spellStart"/>
      <w:r>
        <w:t>sünd</w:t>
      </w:r>
      <w:proofErr w:type="spellEnd"/>
      <w:r>
        <w:t xml:space="preserve">/ Act. 22. </w:t>
      </w:r>
      <w:r>
        <w:br/>
        <w:t xml:space="preserve">Was solle aber dich dein </w:t>
      </w:r>
      <w:proofErr w:type="spellStart"/>
      <w:r>
        <w:t>Tauff</w:t>
      </w:r>
      <w:proofErr w:type="spellEnd"/>
      <w:r>
        <w:t xml:space="preserve"> </w:t>
      </w:r>
      <w:proofErr w:type="spellStart"/>
      <w:r>
        <w:t>erinneren</w:t>
      </w:r>
      <w:proofErr w:type="spellEnd"/>
      <w:r>
        <w:t xml:space="preserve">? </w:t>
      </w:r>
    </w:p>
    <w:p w14:paraId="4B3F4106" w14:textId="77777777" w:rsidR="000D6773" w:rsidRDefault="000D6773" w:rsidP="000D6773">
      <w:pPr>
        <w:pStyle w:val="StandardWeb"/>
      </w:pPr>
      <w:r>
        <w:rPr>
          <w:rStyle w:val="Fett"/>
          <w:rFonts w:eastAsiaTheme="majorEastAsia"/>
        </w:rPr>
        <w:t>Kind</w:t>
      </w:r>
      <w:r>
        <w:br/>
        <w:t xml:space="preserve">Das ich nun </w:t>
      </w:r>
      <w:proofErr w:type="spellStart"/>
      <w:r>
        <w:t>nit</w:t>
      </w:r>
      <w:proofErr w:type="spellEnd"/>
      <w:r>
        <w:t xml:space="preserve"> mein </w:t>
      </w:r>
      <w:proofErr w:type="spellStart"/>
      <w:r>
        <w:t>selb</w:t>
      </w:r>
      <w:proofErr w:type="spellEnd"/>
      <w:r>
        <w:t xml:space="preserve">/ oder </w:t>
      </w:r>
      <w:proofErr w:type="spellStart"/>
      <w:r>
        <w:t>ainiger</w:t>
      </w:r>
      <w:proofErr w:type="spellEnd"/>
      <w:r>
        <w:t xml:space="preserve"> Creaturen/ </w:t>
      </w:r>
      <w:proofErr w:type="spellStart"/>
      <w:r>
        <w:t>sonder</w:t>
      </w:r>
      <w:proofErr w:type="spellEnd"/>
      <w:r>
        <w:t xml:space="preserve"> </w:t>
      </w:r>
      <w:proofErr w:type="spellStart"/>
      <w:r>
        <w:t>gantz</w:t>
      </w:r>
      <w:proofErr w:type="spellEnd"/>
      <w:r>
        <w:t xml:space="preserve"> </w:t>
      </w:r>
      <w:proofErr w:type="spellStart"/>
      <w:r>
        <w:t>vnnd</w:t>
      </w:r>
      <w:proofErr w:type="spellEnd"/>
      <w:r>
        <w:t xml:space="preserve"> gar Gottes meines </w:t>
      </w:r>
      <w:proofErr w:type="spellStart"/>
      <w:r>
        <w:t>hymlischen</w:t>
      </w:r>
      <w:proofErr w:type="spellEnd"/>
      <w:r>
        <w:t xml:space="preserve"> </w:t>
      </w:r>
      <w:proofErr w:type="spellStart"/>
      <w:r>
        <w:t>vatters</w:t>
      </w:r>
      <w:proofErr w:type="spellEnd"/>
      <w:r>
        <w:t xml:space="preserve"> bin/ meines Herren Jesu/ </w:t>
      </w:r>
      <w:proofErr w:type="spellStart"/>
      <w:r>
        <w:t>vnd</w:t>
      </w:r>
      <w:proofErr w:type="spellEnd"/>
      <w:r>
        <w:t xml:space="preserve"> des </w:t>
      </w:r>
      <w:proofErr w:type="spellStart"/>
      <w:r>
        <w:t>hailigen</w:t>
      </w:r>
      <w:proofErr w:type="spellEnd"/>
      <w:r>
        <w:t xml:space="preserve"> </w:t>
      </w:r>
      <w:proofErr w:type="spellStart"/>
      <w:r>
        <w:t>gaists</w:t>
      </w:r>
      <w:proofErr w:type="spellEnd"/>
      <w:r>
        <w:t xml:space="preserve">. </w:t>
      </w:r>
    </w:p>
    <w:p w14:paraId="54AE579F" w14:textId="77777777" w:rsidR="000D6773" w:rsidRDefault="000D6773" w:rsidP="000D6773">
      <w:pPr>
        <w:pStyle w:val="StandardWeb"/>
      </w:pPr>
      <w:r>
        <w:rPr>
          <w:rStyle w:val="Fett"/>
          <w:rFonts w:eastAsiaTheme="majorEastAsia"/>
        </w:rPr>
        <w:t>Vatter</w:t>
      </w:r>
      <w:r>
        <w:br/>
        <w:t xml:space="preserve">Was solle das bey dir bringen? </w:t>
      </w:r>
    </w:p>
    <w:p w14:paraId="3F6463CD" w14:textId="77777777" w:rsidR="000D6773" w:rsidRDefault="000D6773" w:rsidP="000D6773">
      <w:pPr>
        <w:pStyle w:val="StandardWeb"/>
      </w:pPr>
      <w:r>
        <w:rPr>
          <w:rStyle w:val="Fett"/>
          <w:rFonts w:eastAsiaTheme="majorEastAsia"/>
        </w:rPr>
        <w:t>Kind</w:t>
      </w:r>
      <w:r>
        <w:br/>
      </w:r>
      <w:proofErr w:type="spellStart"/>
      <w:r>
        <w:t>Zway</w:t>
      </w:r>
      <w:proofErr w:type="spellEnd"/>
      <w:r>
        <w:t xml:space="preserve"> ding. </w:t>
      </w:r>
    </w:p>
    <w:p w14:paraId="09557EAD" w14:textId="77777777" w:rsidR="000D6773" w:rsidRDefault="000D6773" w:rsidP="000D6773">
      <w:pPr>
        <w:pStyle w:val="StandardWeb"/>
      </w:pPr>
      <w:r>
        <w:rPr>
          <w:rStyle w:val="Fett"/>
          <w:rFonts w:eastAsiaTheme="majorEastAsia"/>
        </w:rPr>
        <w:t>Vatter</w:t>
      </w:r>
      <w:r>
        <w:br/>
        <w:t xml:space="preserve">Wie </w:t>
      </w:r>
      <w:proofErr w:type="spellStart"/>
      <w:r>
        <w:t>lauttet</w:t>
      </w:r>
      <w:proofErr w:type="spellEnd"/>
      <w:r>
        <w:t xml:space="preserve"> das erst? </w:t>
      </w:r>
    </w:p>
    <w:p w14:paraId="2FE9661A" w14:textId="77777777" w:rsidR="000D6773" w:rsidRDefault="000D6773" w:rsidP="000D6773">
      <w:pPr>
        <w:pStyle w:val="StandardWeb"/>
      </w:pPr>
      <w:r>
        <w:rPr>
          <w:rStyle w:val="Fett"/>
          <w:rFonts w:eastAsiaTheme="majorEastAsia"/>
        </w:rPr>
        <w:t>Kind</w:t>
      </w:r>
      <w:r>
        <w:br/>
        <w:t xml:space="preserve">Das ich mich des ewigen </w:t>
      </w:r>
      <w:proofErr w:type="spellStart"/>
      <w:r>
        <w:t>lebens</w:t>
      </w:r>
      <w:proofErr w:type="spellEnd"/>
      <w:r>
        <w:t xml:space="preserve"> gewißlich zu vertrösten habe/ </w:t>
      </w:r>
      <w:proofErr w:type="spellStart"/>
      <w:r>
        <w:t>vnd</w:t>
      </w:r>
      <w:proofErr w:type="spellEnd"/>
      <w:r>
        <w:t xml:space="preserve"> das mir alles zu meiner </w:t>
      </w:r>
      <w:proofErr w:type="spellStart"/>
      <w:r>
        <w:t>säligkait</w:t>
      </w:r>
      <w:proofErr w:type="spellEnd"/>
      <w:r>
        <w:t xml:space="preserve"> dienen muß. </w:t>
      </w:r>
    </w:p>
    <w:p w14:paraId="27FEB037" w14:textId="77777777" w:rsidR="000D6773" w:rsidRDefault="000D6773" w:rsidP="000D6773">
      <w:pPr>
        <w:pStyle w:val="StandardWeb"/>
      </w:pPr>
      <w:r>
        <w:rPr>
          <w:rStyle w:val="Fett"/>
          <w:rFonts w:eastAsiaTheme="majorEastAsia"/>
        </w:rPr>
        <w:t>Vatter</w:t>
      </w:r>
      <w:r>
        <w:br/>
        <w:t xml:space="preserve">Wie das ander? </w:t>
      </w:r>
    </w:p>
    <w:p w14:paraId="70BAED5E" w14:textId="77777777" w:rsidR="000D6773" w:rsidRDefault="000D6773" w:rsidP="000D6773">
      <w:pPr>
        <w:pStyle w:val="StandardWeb"/>
      </w:pPr>
      <w:r>
        <w:rPr>
          <w:rStyle w:val="Fett"/>
          <w:rFonts w:eastAsiaTheme="majorEastAsia"/>
        </w:rPr>
        <w:t>Kind</w:t>
      </w:r>
      <w:r>
        <w:br/>
        <w:t xml:space="preserve">Dieweil ich Christo meinem </w:t>
      </w:r>
      <w:proofErr w:type="spellStart"/>
      <w:r>
        <w:t>haupt</w:t>
      </w:r>
      <w:proofErr w:type="spellEnd"/>
      <w:r>
        <w:t xml:space="preserve">/ durch den </w:t>
      </w:r>
      <w:proofErr w:type="spellStart"/>
      <w:r>
        <w:t>Tauff</w:t>
      </w:r>
      <w:proofErr w:type="spellEnd"/>
      <w:r>
        <w:t xml:space="preserve"> eingeleibet bin/ </w:t>
      </w:r>
      <w:proofErr w:type="spellStart"/>
      <w:r>
        <w:t>vnd</w:t>
      </w:r>
      <w:proofErr w:type="spellEnd"/>
      <w:r>
        <w:t xml:space="preserve"> in seinen </w:t>
      </w:r>
      <w:proofErr w:type="spellStart"/>
      <w:r>
        <w:t>tod</w:t>
      </w:r>
      <w:proofErr w:type="spellEnd"/>
      <w:r>
        <w:t xml:space="preserve"> begraben/ das ich allen </w:t>
      </w:r>
      <w:proofErr w:type="spellStart"/>
      <w:r>
        <w:t>flayschlichen</w:t>
      </w:r>
      <w:proofErr w:type="spellEnd"/>
      <w:r>
        <w:t xml:space="preserve"> </w:t>
      </w:r>
      <w:proofErr w:type="spellStart"/>
      <w:r>
        <w:t>begirden</w:t>
      </w:r>
      <w:proofErr w:type="spellEnd"/>
      <w:r>
        <w:t xml:space="preserve"> und </w:t>
      </w:r>
      <w:proofErr w:type="spellStart"/>
      <w:r>
        <w:t>lüsten</w:t>
      </w:r>
      <w:proofErr w:type="spellEnd"/>
      <w:r>
        <w:t xml:space="preserve"> </w:t>
      </w:r>
      <w:proofErr w:type="spellStart"/>
      <w:r>
        <w:t>gäntzlich</w:t>
      </w:r>
      <w:proofErr w:type="spellEnd"/>
      <w:r>
        <w:t xml:space="preserve"> </w:t>
      </w:r>
      <w:proofErr w:type="spellStart"/>
      <w:r>
        <w:t>abstande</w:t>
      </w:r>
      <w:proofErr w:type="spellEnd"/>
      <w:r>
        <w:t xml:space="preserve">/ </w:t>
      </w:r>
      <w:proofErr w:type="spellStart"/>
      <w:r>
        <w:t>vnd</w:t>
      </w:r>
      <w:proofErr w:type="spellEnd"/>
      <w:r>
        <w:t xml:space="preserve"> </w:t>
      </w:r>
      <w:proofErr w:type="spellStart"/>
      <w:r>
        <w:t>jm</w:t>
      </w:r>
      <w:proofErr w:type="spellEnd"/>
      <w:r>
        <w:t xml:space="preserve"> </w:t>
      </w:r>
      <w:proofErr w:type="spellStart"/>
      <w:r>
        <w:t>allain</w:t>
      </w:r>
      <w:proofErr w:type="spellEnd"/>
      <w:r>
        <w:t xml:space="preserve"> lebe. </w:t>
      </w:r>
    </w:p>
    <w:p w14:paraId="4E31229D" w14:textId="77777777" w:rsidR="000D6773" w:rsidRDefault="000D6773" w:rsidP="000D6773">
      <w:pPr>
        <w:pStyle w:val="StandardWeb"/>
      </w:pPr>
      <w:r>
        <w:rPr>
          <w:rStyle w:val="Fett"/>
          <w:rFonts w:eastAsiaTheme="majorEastAsia"/>
        </w:rPr>
        <w:t>Vatter</w:t>
      </w:r>
      <w:r>
        <w:br/>
        <w:t xml:space="preserve">Das lasse </w:t>
      </w:r>
      <w:proofErr w:type="spellStart"/>
      <w:r>
        <w:t>nymmer</w:t>
      </w:r>
      <w:proofErr w:type="spellEnd"/>
      <w:r>
        <w:t xml:space="preserve"> von </w:t>
      </w:r>
      <w:proofErr w:type="spellStart"/>
      <w:r>
        <w:t>hertzen</w:t>
      </w:r>
      <w:proofErr w:type="spellEnd"/>
      <w:r>
        <w:t xml:space="preserve">. </w:t>
      </w:r>
      <w:r>
        <w:br/>
        <w:t xml:space="preserve">Solle man auch die </w:t>
      </w:r>
      <w:proofErr w:type="spellStart"/>
      <w:r>
        <w:t>vnredenden</w:t>
      </w:r>
      <w:proofErr w:type="spellEnd"/>
      <w:r>
        <w:t xml:space="preserve"> </w:t>
      </w:r>
      <w:proofErr w:type="spellStart"/>
      <w:r>
        <w:t>kinder</w:t>
      </w:r>
      <w:proofErr w:type="spellEnd"/>
      <w:r>
        <w:t xml:space="preserve"> </w:t>
      </w:r>
      <w:proofErr w:type="spellStart"/>
      <w:r>
        <w:t>Täuffen</w:t>
      </w:r>
      <w:proofErr w:type="spellEnd"/>
      <w:r>
        <w:t xml:space="preserve">? </w:t>
      </w:r>
    </w:p>
    <w:p w14:paraId="4E09B76D" w14:textId="77777777" w:rsidR="000D6773" w:rsidRDefault="000D6773" w:rsidP="000D6773">
      <w:pPr>
        <w:pStyle w:val="StandardWeb"/>
      </w:pPr>
      <w:r>
        <w:rPr>
          <w:rStyle w:val="Fett"/>
          <w:rFonts w:eastAsiaTheme="majorEastAsia"/>
        </w:rPr>
        <w:t>Kind</w:t>
      </w:r>
      <w:r>
        <w:br/>
        <w:t xml:space="preserve">Ja/ man </w:t>
      </w:r>
      <w:proofErr w:type="spellStart"/>
      <w:r>
        <w:t>sol</w:t>
      </w:r>
      <w:proofErr w:type="spellEnd"/>
      <w:r>
        <w:t xml:space="preserve"> </w:t>
      </w:r>
      <w:proofErr w:type="spellStart"/>
      <w:r>
        <w:t>sy</w:t>
      </w:r>
      <w:proofErr w:type="spellEnd"/>
      <w:r>
        <w:t xml:space="preserve"> </w:t>
      </w:r>
      <w:proofErr w:type="spellStart"/>
      <w:r>
        <w:t>Täuffen</w:t>
      </w:r>
      <w:proofErr w:type="spellEnd"/>
      <w:r>
        <w:t xml:space="preserve">. </w:t>
      </w:r>
    </w:p>
    <w:p w14:paraId="65CEBAFE" w14:textId="77777777" w:rsidR="000D6773" w:rsidRDefault="000D6773" w:rsidP="000D6773">
      <w:pPr>
        <w:pStyle w:val="StandardWeb"/>
      </w:pPr>
      <w:r>
        <w:rPr>
          <w:rStyle w:val="Fett"/>
          <w:rFonts w:eastAsiaTheme="majorEastAsia"/>
        </w:rPr>
        <w:t>Vatter</w:t>
      </w:r>
      <w:r>
        <w:br/>
      </w:r>
      <w:proofErr w:type="spellStart"/>
      <w:r>
        <w:t>Auß</w:t>
      </w:r>
      <w:proofErr w:type="spellEnd"/>
      <w:r>
        <w:t xml:space="preserve"> was </w:t>
      </w:r>
      <w:proofErr w:type="spellStart"/>
      <w:r>
        <w:t>grund</w:t>
      </w:r>
      <w:proofErr w:type="spellEnd"/>
      <w:r>
        <w:t xml:space="preserve">. </w:t>
      </w:r>
    </w:p>
    <w:p w14:paraId="46E89FC7" w14:textId="77777777" w:rsidR="000D6773" w:rsidRDefault="000D6773" w:rsidP="000D6773">
      <w:pPr>
        <w:pStyle w:val="StandardWeb"/>
      </w:pPr>
      <w:r>
        <w:rPr>
          <w:rStyle w:val="Fett"/>
          <w:rFonts w:eastAsiaTheme="majorEastAsia"/>
        </w:rPr>
        <w:t>Kind</w:t>
      </w:r>
      <w:r>
        <w:br/>
      </w:r>
      <w:proofErr w:type="spellStart"/>
      <w:r>
        <w:t>Vnnser</w:t>
      </w:r>
      <w:proofErr w:type="spellEnd"/>
      <w:r>
        <w:t xml:space="preserve"> Herr Jesus hat mit </w:t>
      </w:r>
      <w:proofErr w:type="spellStart"/>
      <w:r>
        <w:t>wort</w:t>
      </w:r>
      <w:proofErr w:type="spellEnd"/>
      <w:r>
        <w:t xml:space="preserve"> </w:t>
      </w:r>
      <w:proofErr w:type="spellStart"/>
      <w:r>
        <w:t>vnd</w:t>
      </w:r>
      <w:proofErr w:type="spellEnd"/>
      <w:r>
        <w:t xml:space="preserve"> </w:t>
      </w:r>
      <w:proofErr w:type="spellStart"/>
      <w:r>
        <w:t>werck</w:t>
      </w:r>
      <w:proofErr w:type="spellEnd"/>
      <w:r>
        <w:t xml:space="preserve"> </w:t>
      </w:r>
      <w:proofErr w:type="spellStart"/>
      <w:r>
        <w:t>geleret</w:t>
      </w:r>
      <w:proofErr w:type="spellEnd"/>
      <w:r>
        <w:t xml:space="preserve">/ das die </w:t>
      </w:r>
      <w:proofErr w:type="spellStart"/>
      <w:r>
        <w:t>kinder</w:t>
      </w:r>
      <w:proofErr w:type="spellEnd"/>
      <w:r>
        <w:t xml:space="preserve"> so </w:t>
      </w:r>
      <w:proofErr w:type="spellStart"/>
      <w:r>
        <w:t>jm</w:t>
      </w:r>
      <w:proofErr w:type="spellEnd"/>
      <w:r>
        <w:t xml:space="preserve"> </w:t>
      </w:r>
      <w:proofErr w:type="spellStart"/>
      <w:r>
        <w:t>zubracht</w:t>
      </w:r>
      <w:proofErr w:type="spellEnd"/>
      <w:r>
        <w:t xml:space="preserve"> werden/ zu seinem reich gehören/ </w:t>
      </w:r>
      <w:proofErr w:type="spellStart"/>
      <w:r>
        <w:t>vnd</w:t>
      </w:r>
      <w:proofErr w:type="spellEnd"/>
      <w:r>
        <w:t xml:space="preserve"> das man </w:t>
      </w:r>
      <w:proofErr w:type="spellStart"/>
      <w:r>
        <w:t>jnen</w:t>
      </w:r>
      <w:proofErr w:type="spellEnd"/>
      <w:r>
        <w:t xml:space="preserve"> seinen </w:t>
      </w:r>
      <w:proofErr w:type="spellStart"/>
      <w:r>
        <w:t>segen</w:t>
      </w:r>
      <w:proofErr w:type="spellEnd"/>
      <w:r>
        <w:t xml:space="preserve"> </w:t>
      </w:r>
      <w:proofErr w:type="spellStart"/>
      <w:r>
        <w:t>offentlich</w:t>
      </w:r>
      <w:proofErr w:type="spellEnd"/>
      <w:r>
        <w:t xml:space="preserve">/ </w:t>
      </w:r>
      <w:proofErr w:type="spellStart"/>
      <w:r>
        <w:t>vnd</w:t>
      </w:r>
      <w:proofErr w:type="spellEnd"/>
      <w:r>
        <w:t xml:space="preserve"> mit dem Sacrament seiner </w:t>
      </w:r>
      <w:proofErr w:type="spellStart"/>
      <w:r>
        <w:t>gnaden</w:t>
      </w:r>
      <w:proofErr w:type="spellEnd"/>
      <w:r>
        <w:t xml:space="preserve"> </w:t>
      </w:r>
      <w:proofErr w:type="spellStart"/>
      <w:r>
        <w:t>mittailen</w:t>
      </w:r>
      <w:proofErr w:type="spellEnd"/>
      <w:r>
        <w:t xml:space="preserve"> solle. </w:t>
      </w:r>
    </w:p>
    <w:p w14:paraId="654678A5" w14:textId="77777777" w:rsidR="000D6773" w:rsidRDefault="000D6773" w:rsidP="000D6773">
      <w:pPr>
        <w:pStyle w:val="StandardWeb"/>
      </w:pPr>
      <w:r>
        <w:rPr>
          <w:rStyle w:val="Fett"/>
          <w:rFonts w:eastAsiaTheme="majorEastAsia"/>
        </w:rPr>
        <w:t>Vatter</w:t>
      </w:r>
      <w:r>
        <w:br/>
        <w:t xml:space="preserve">Der Herr hat aber das </w:t>
      </w:r>
      <w:proofErr w:type="spellStart"/>
      <w:r>
        <w:t>gethon</w:t>
      </w:r>
      <w:proofErr w:type="spellEnd"/>
      <w:r>
        <w:t xml:space="preserve"> mit dem Sacrament des </w:t>
      </w:r>
      <w:proofErr w:type="spellStart"/>
      <w:r>
        <w:t>hend</w:t>
      </w:r>
      <w:proofErr w:type="spellEnd"/>
      <w:r>
        <w:t xml:space="preserve"> </w:t>
      </w:r>
      <w:proofErr w:type="spellStart"/>
      <w:r>
        <w:t>auflegens</w:t>
      </w:r>
      <w:proofErr w:type="spellEnd"/>
      <w:r>
        <w:t xml:space="preserve">. </w:t>
      </w:r>
    </w:p>
    <w:p w14:paraId="5B8F4C99" w14:textId="77777777" w:rsidR="000D6773" w:rsidRDefault="000D6773" w:rsidP="000D6773">
      <w:pPr>
        <w:pStyle w:val="StandardWeb"/>
      </w:pPr>
      <w:r>
        <w:rPr>
          <w:rStyle w:val="Fett"/>
          <w:rFonts w:eastAsiaTheme="majorEastAsia"/>
        </w:rPr>
        <w:t>Kind</w:t>
      </w:r>
      <w:r>
        <w:br/>
        <w:t xml:space="preserve">Da hat der Herr </w:t>
      </w:r>
      <w:proofErr w:type="spellStart"/>
      <w:r>
        <w:t>überal</w:t>
      </w:r>
      <w:proofErr w:type="spellEnd"/>
      <w:r>
        <w:t xml:space="preserve"> </w:t>
      </w:r>
      <w:proofErr w:type="spellStart"/>
      <w:r>
        <w:t>niemandt</w:t>
      </w:r>
      <w:proofErr w:type="spellEnd"/>
      <w:r>
        <w:t xml:space="preserve"> </w:t>
      </w:r>
      <w:proofErr w:type="spellStart"/>
      <w:r>
        <w:t>getäufft</w:t>
      </w:r>
      <w:proofErr w:type="spellEnd"/>
      <w:r>
        <w:t xml:space="preserve">/ </w:t>
      </w:r>
      <w:proofErr w:type="spellStart"/>
      <w:r>
        <w:t>vns</w:t>
      </w:r>
      <w:proofErr w:type="spellEnd"/>
      <w:r>
        <w:t xml:space="preserve"> </w:t>
      </w:r>
      <w:proofErr w:type="spellStart"/>
      <w:r>
        <w:t>hatt</w:t>
      </w:r>
      <w:proofErr w:type="spellEnd"/>
      <w:r>
        <w:t xml:space="preserve"> er aber den </w:t>
      </w:r>
      <w:proofErr w:type="spellStart"/>
      <w:r>
        <w:t>Tauff</w:t>
      </w:r>
      <w:proofErr w:type="spellEnd"/>
      <w:r>
        <w:t xml:space="preserve"> verordnet zum Sacrament/ der ersten </w:t>
      </w:r>
      <w:proofErr w:type="spellStart"/>
      <w:r>
        <w:t>mittailung</w:t>
      </w:r>
      <w:proofErr w:type="spellEnd"/>
      <w:r>
        <w:t xml:space="preserve"> des </w:t>
      </w:r>
      <w:proofErr w:type="spellStart"/>
      <w:r>
        <w:t>segens</w:t>
      </w:r>
      <w:proofErr w:type="spellEnd"/>
      <w:r>
        <w:t xml:space="preserve"> Christi/ der ist das </w:t>
      </w:r>
      <w:proofErr w:type="spellStart"/>
      <w:r>
        <w:t>bad</w:t>
      </w:r>
      <w:proofErr w:type="spellEnd"/>
      <w:r>
        <w:t xml:space="preserve"> der </w:t>
      </w:r>
      <w:proofErr w:type="spellStart"/>
      <w:r>
        <w:t>widergeburt</w:t>
      </w:r>
      <w:proofErr w:type="spellEnd"/>
      <w:r>
        <w:t xml:space="preserve">/ </w:t>
      </w:r>
      <w:proofErr w:type="spellStart"/>
      <w:r>
        <w:t>vnd</w:t>
      </w:r>
      <w:proofErr w:type="spellEnd"/>
      <w:r>
        <w:t xml:space="preserve"> der </w:t>
      </w:r>
      <w:proofErr w:type="spellStart"/>
      <w:r>
        <w:t>einleibung</w:t>
      </w:r>
      <w:proofErr w:type="spellEnd"/>
      <w:r>
        <w:t xml:space="preserve"> in den leib Christi. </w:t>
      </w:r>
    </w:p>
    <w:p w14:paraId="237A70AF" w14:textId="77777777" w:rsidR="000D6773" w:rsidRDefault="000D6773" w:rsidP="000D6773">
      <w:pPr>
        <w:pStyle w:val="StandardWeb"/>
      </w:pPr>
      <w:r>
        <w:rPr>
          <w:rStyle w:val="Fett"/>
          <w:rFonts w:eastAsiaTheme="majorEastAsia"/>
        </w:rPr>
        <w:t>Vatter</w:t>
      </w:r>
      <w:r>
        <w:br/>
      </w:r>
      <w:proofErr w:type="spellStart"/>
      <w:r>
        <w:t>Wol</w:t>
      </w:r>
      <w:proofErr w:type="spellEnd"/>
      <w:r>
        <w:t xml:space="preserve">/ dabey bleibe. So wir </w:t>
      </w:r>
      <w:proofErr w:type="spellStart"/>
      <w:r>
        <w:t>nit</w:t>
      </w:r>
      <w:proofErr w:type="spellEnd"/>
      <w:r>
        <w:t xml:space="preserve"> sollen </w:t>
      </w:r>
      <w:proofErr w:type="spellStart"/>
      <w:r>
        <w:t>weeren</w:t>
      </w:r>
      <w:proofErr w:type="spellEnd"/>
      <w:r>
        <w:t xml:space="preserve">/ das man die </w:t>
      </w:r>
      <w:proofErr w:type="spellStart"/>
      <w:r>
        <w:t>kinder</w:t>
      </w:r>
      <w:proofErr w:type="spellEnd"/>
      <w:r>
        <w:t xml:space="preserve"> zum </w:t>
      </w:r>
      <w:proofErr w:type="spellStart"/>
      <w:r>
        <w:t>segen</w:t>
      </w:r>
      <w:proofErr w:type="spellEnd"/>
      <w:r>
        <w:t xml:space="preserve"> Christi bringe/ wie dann der Herr darüber zürnet/ </w:t>
      </w:r>
      <w:proofErr w:type="spellStart"/>
      <w:r>
        <w:t>sonder</w:t>
      </w:r>
      <w:proofErr w:type="spellEnd"/>
      <w:r>
        <w:t xml:space="preserve"> </w:t>
      </w:r>
      <w:proofErr w:type="spellStart"/>
      <w:r>
        <w:t>sy</w:t>
      </w:r>
      <w:proofErr w:type="spellEnd"/>
      <w:r>
        <w:t xml:space="preserve"> des </w:t>
      </w:r>
      <w:proofErr w:type="spellStart"/>
      <w:r>
        <w:t>offentlich</w:t>
      </w:r>
      <w:proofErr w:type="spellEnd"/>
      <w:r>
        <w:t xml:space="preserve"> </w:t>
      </w:r>
      <w:proofErr w:type="spellStart"/>
      <w:r>
        <w:t>tailhafft</w:t>
      </w:r>
      <w:proofErr w:type="spellEnd"/>
      <w:r>
        <w:t xml:space="preserve"> machen/ welcher </w:t>
      </w:r>
      <w:proofErr w:type="spellStart"/>
      <w:r>
        <w:t>segen</w:t>
      </w:r>
      <w:proofErr w:type="spellEnd"/>
      <w:r>
        <w:t xml:space="preserve"> nichts ist/ dann die </w:t>
      </w:r>
      <w:proofErr w:type="spellStart"/>
      <w:r>
        <w:t>mittailung</w:t>
      </w:r>
      <w:proofErr w:type="spellEnd"/>
      <w:r>
        <w:t xml:space="preserve"> der </w:t>
      </w:r>
      <w:proofErr w:type="spellStart"/>
      <w:r>
        <w:t>gemainschafft</w:t>
      </w:r>
      <w:proofErr w:type="spellEnd"/>
      <w:r>
        <w:t xml:space="preserve"> Christi/ künden wir </w:t>
      </w:r>
      <w:proofErr w:type="spellStart"/>
      <w:r>
        <w:t>jnen</w:t>
      </w:r>
      <w:proofErr w:type="spellEnd"/>
      <w:r>
        <w:t xml:space="preserve"> den </w:t>
      </w:r>
      <w:proofErr w:type="spellStart"/>
      <w:r>
        <w:t>Tauff</w:t>
      </w:r>
      <w:proofErr w:type="spellEnd"/>
      <w:r>
        <w:t xml:space="preserve"> Christi </w:t>
      </w:r>
      <w:proofErr w:type="spellStart"/>
      <w:r>
        <w:t>nit</w:t>
      </w:r>
      <w:proofErr w:type="spellEnd"/>
      <w:r>
        <w:t xml:space="preserve"> abschlagen. </w:t>
      </w:r>
      <w:r>
        <w:br/>
        <w:t xml:space="preserve">Was ist das </w:t>
      </w:r>
      <w:proofErr w:type="spellStart"/>
      <w:r>
        <w:t>hailig</w:t>
      </w:r>
      <w:proofErr w:type="spellEnd"/>
      <w:r>
        <w:t xml:space="preserve"> </w:t>
      </w:r>
      <w:proofErr w:type="spellStart"/>
      <w:r>
        <w:t>Abentmal</w:t>
      </w:r>
      <w:proofErr w:type="spellEnd"/>
      <w:r>
        <w:t xml:space="preserve"> Christi? </w:t>
      </w:r>
    </w:p>
    <w:p w14:paraId="2B41C104" w14:textId="77777777" w:rsidR="000D6773" w:rsidRDefault="000D6773" w:rsidP="000D6773">
      <w:pPr>
        <w:pStyle w:val="StandardWeb"/>
      </w:pPr>
      <w:r>
        <w:rPr>
          <w:rStyle w:val="Fett"/>
          <w:rFonts w:eastAsiaTheme="majorEastAsia"/>
        </w:rPr>
        <w:t xml:space="preserve">Vom </w:t>
      </w:r>
      <w:proofErr w:type="spellStart"/>
      <w:r>
        <w:rPr>
          <w:rStyle w:val="Fett"/>
          <w:rFonts w:eastAsiaTheme="majorEastAsia"/>
        </w:rPr>
        <w:t>Abentmal</w:t>
      </w:r>
      <w:proofErr w:type="spellEnd"/>
      <w:r>
        <w:rPr>
          <w:rStyle w:val="Fett"/>
          <w:rFonts w:eastAsiaTheme="majorEastAsia"/>
        </w:rPr>
        <w:t xml:space="preserve"> </w:t>
      </w:r>
      <w:proofErr w:type="spellStart"/>
      <w:r>
        <w:rPr>
          <w:rStyle w:val="Fett"/>
          <w:rFonts w:eastAsiaTheme="majorEastAsia"/>
        </w:rPr>
        <w:t>vnsers</w:t>
      </w:r>
      <w:proofErr w:type="spellEnd"/>
      <w:r>
        <w:rPr>
          <w:rStyle w:val="Fett"/>
          <w:rFonts w:eastAsiaTheme="majorEastAsia"/>
        </w:rPr>
        <w:t xml:space="preserve"> Herren.</w:t>
      </w:r>
      <w:r>
        <w:t xml:space="preserve"> </w:t>
      </w:r>
    </w:p>
    <w:p w14:paraId="14968F52" w14:textId="77777777" w:rsidR="000D6773" w:rsidRDefault="000D6773" w:rsidP="000D6773">
      <w:pPr>
        <w:pStyle w:val="StandardWeb"/>
      </w:pPr>
      <w:r>
        <w:rPr>
          <w:rStyle w:val="Fett"/>
          <w:rFonts w:eastAsiaTheme="majorEastAsia"/>
        </w:rPr>
        <w:t>Kind</w:t>
      </w:r>
      <w:r>
        <w:br/>
        <w:t xml:space="preserve">Die </w:t>
      </w:r>
      <w:proofErr w:type="spellStart"/>
      <w:r>
        <w:t>gemainschafft</w:t>
      </w:r>
      <w:proofErr w:type="spellEnd"/>
      <w:r>
        <w:t xml:space="preserve"> des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Christi mit den Sacramenten </w:t>
      </w:r>
      <w:proofErr w:type="spellStart"/>
      <w:r>
        <w:t>brots</w:t>
      </w:r>
      <w:proofErr w:type="spellEnd"/>
      <w:r>
        <w:t xml:space="preserve"> </w:t>
      </w:r>
      <w:proofErr w:type="spellStart"/>
      <w:r>
        <w:t>vnd</w:t>
      </w:r>
      <w:proofErr w:type="spellEnd"/>
      <w:r>
        <w:t xml:space="preserve"> </w:t>
      </w:r>
      <w:proofErr w:type="spellStart"/>
      <w:r>
        <w:t>weins</w:t>
      </w:r>
      <w:proofErr w:type="spellEnd"/>
      <w:r>
        <w:t xml:space="preserve"> </w:t>
      </w:r>
      <w:proofErr w:type="spellStart"/>
      <w:r>
        <w:t>dargeraichet</w:t>
      </w:r>
      <w:proofErr w:type="spellEnd"/>
      <w:r>
        <w:t xml:space="preserve">/ zu seiner </w:t>
      </w:r>
      <w:proofErr w:type="spellStart"/>
      <w:r>
        <w:t>gedächtnuß</w:t>
      </w:r>
      <w:proofErr w:type="spellEnd"/>
      <w:r>
        <w:t xml:space="preserve">. </w:t>
      </w:r>
    </w:p>
    <w:p w14:paraId="6F050099" w14:textId="77777777" w:rsidR="000D6773" w:rsidRDefault="000D6773" w:rsidP="000D6773">
      <w:pPr>
        <w:pStyle w:val="StandardWeb"/>
      </w:pPr>
      <w:r>
        <w:rPr>
          <w:rStyle w:val="Fett"/>
          <w:rFonts w:eastAsiaTheme="majorEastAsia"/>
        </w:rPr>
        <w:t>Vatter</w:t>
      </w:r>
      <w:r>
        <w:br/>
      </w:r>
      <w:proofErr w:type="spellStart"/>
      <w:r>
        <w:t>Warzu</w:t>
      </w:r>
      <w:proofErr w:type="spellEnd"/>
      <w:r>
        <w:t xml:space="preserve">? </w:t>
      </w:r>
    </w:p>
    <w:p w14:paraId="2DF4D62F" w14:textId="77777777" w:rsidR="000D6773" w:rsidRDefault="000D6773" w:rsidP="000D6773">
      <w:pPr>
        <w:pStyle w:val="StandardWeb"/>
      </w:pPr>
      <w:r>
        <w:rPr>
          <w:rStyle w:val="Fett"/>
          <w:rFonts w:eastAsiaTheme="majorEastAsia"/>
        </w:rPr>
        <w:t>Kind</w:t>
      </w:r>
      <w:r>
        <w:br/>
        <w:t xml:space="preserve">Das der Herr Jesus in </w:t>
      </w:r>
      <w:proofErr w:type="spellStart"/>
      <w:r>
        <w:t>vns</w:t>
      </w:r>
      <w:proofErr w:type="spellEnd"/>
      <w:r>
        <w:t xml:space="preserve"> lebe/ </w:t>
      </w:r>
      <w:proofErr w:type="spellStart"/>
      <w:r>
        <w:t>vnd</w:t>
      </w:r>
      <w:proofErr w:type="spellEnd"/>
      <w:r>
        <w:t xml:space="preserve"> wir in </w:t>
      </w:r>
      <w:proofErr w:type="spellStart"/>
      <w:r>
        <w:t>jm</w:t>
      </w:r>
      <w:proofErr w:type="spellEnd"/>
      <w:r>
        <w:t xml:space="preserve">/ sein </w:t>
      </w:r>
      <w:proofErr w:type="spellStart"/>
      <w:r>
        <w:t>hailiges</w:t>
      </w:r>
      <w:proofErr w:type="spellEnd"/>
      <w:r>
        <w:t xml:space="preserve"> </w:t>
      </w:r>
      <w:proofErr w:type="spellStart"/>
      <w:r>
        <w:t>säligs</w:t>
      </w:r>
      <w:proofErr w:type="spellEnd"/>
      <w:r>
        <w:t xml:space="preserve"> leben. </w:t>
      </w:r>
    </w:p>
    <w:p w14:paraId="24C9926E"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gibt </w:t>
      </w:r>
      <w:proofErr w:type="spellStart"/>
      <w:r>
        <w:t>vns</w:t>
      </w:r>
      <w:proofErr w:type="spellEnd"/>
      <w:r>
        <w:t xml:space="preserve"> der Herr sein leib </w:t>
      </w:r>
      <w:proofErr w:type="spellStart"/>
      <w:r>
        <w:t>vnd</w:t>
      </w:r>
      <w:proofErr w:type="spellEnd"/>
      <w:r>
        <w:t xml:space="preserve"> sein </w:t>
      </w:r>
      <w:proofErr w:type="spellStart"/>
      <w:r>
        <w:t>blut</w:t>
      </w:r>
      <w:proofErr w:type="spellEnd"/>
      <w:r>
        <w:t xml:space="preserve"> mit </w:t>
      </w:r>
      <w:proofErr w:type="spellStart"/>
      <w:r>
        <w:t>brot</w:t>
      </w:r>
      <w:proofErr w:type="spellEnd"/>
      <w:r>
        <w:t xml:space="preserve"> </w:t>
      </w:r>
      <w:proofErr w:type="spellStart"/>
      <w:r>
        <w:t>vnd</w:t>
      </w:r>
      <w:proofErr w:type="spellEnd"/>
      <w:r>
        <w:t xml:space="preserve"> Wein? </w:t>
      </w:r>
    </w:p>
    <w:p w14:paraId="64035921" w14:textId="77777777" w:rsidR="000D6773" w:rsidRDefault="000D6773" w:rsidP="000D6773">
      <w:pPr>
        <w:pStyle w:val="StandardWeb"/>
      </w:pPr>
      <w:r>
        <w:rPr>
          <w:rStyle w:val="Fett"/>
          <w:rFonts w:eastAsiaTheme="majorEastAsia"/>
        </w:rPr>
        <w:t>Kind</w:t>
      </w:r>
      <w:r>
        <w:br/>
        <w:t xml:space="preserve">Das er </w:t>
      </w:r>
      <w:proofErr w:type="spellStart"/>
      <w:r>
        <w:t>vns</w:t>
      </w:r>
      <w:proofErr w:type="spellEnd"/>
      <w:r>
        <w:t xml:space="preserve"> damit </w:t>
      </w:r>
      <w:proofErr w:type="spellStart"/>
      <w:r>
        <w:t>lere</w:t>
      </w:r>
      <w:proofErr w:type="spellEnd"/>
      <w:r>
        <w:t xml:space="preserve"> das sein </w:t>
      </w:r>
      <w:proofErr w:type="spellStart"/>
      <w:r>
        <w:t>flaisch</w:t>
      </w:r>
      <w:proofErr w:type="spellEnd"/>
      <w:r>
        <w:t xml:space="preserve"> </w:t>
      </w:r>
      <w:proofErr w:type="spellStart"/>
      <w:r>
        <w:t>warlich</w:t>
      </w:r>
      <w:proofErr w:type="spellEnd"/>
      <w:r>
        <w:t xml:space="preserve"> </w:t>
      </w:r>
      <w:proofErr w:type="spellStart"/>
      <w:r>
        <w:t>ain</w:t>
      </w:r>
      <w:proofErr w:type="spellEnd"/>
      <w:r>
        <w:t xml:space="preserve"> </w:t>
      </w:r>
      <w:proofErr w:type="spellStart"/>
      <w:r>
        <w:t>speyß</w:t>
      </w:r>
      <w:proofErr w:type="spellEnd"/>
      <w:r>
        <w:t xml:space="preserve">/ sein </w:t>
      </w:r>
      <w:proofErr w:type="spellStart"/>
      <w:r>
        <w:t>blut</w:t>
      </w:r>
      <w:proofErr w:type="spellEnd"/>
      <w:r>
        <w:t xml:space="preserve"> </w:t>
      </w:r>
      <w:proofErr w:type="spellStart"/>
      <w:r>
        <w:t>warlichain</w:t>
      </w:r>
      <w:proofErr w:type="spellEnd"/>
      <w:r>
        <w:t xml:space="preserve"> </w:t>
      </w:r>
      <w:proofErr w:type="spellStart"/>
      <w:r>
        <w:t>tranck</w:t>
      </w:r>
      <w:proofErr w:type="spellEnd"/>
      <w:r>
        <w:t xml:space="preserve"> </w:t>
      </w:r>
      <w:proofErr w:type="spellStart"/>
      <w:r>
        <w:t>seye</w:t>
      </w:r>
      <w:proofErr w:type="spellEnd"/>
      <w:r>
        <w:t xml:space="preserve"> zum ewigen leben. </w:t>
      </w:r>
    </w:p>
    <w:p w14:paraId="6F7F38A7" w14:textId="77777777" w:rsidR="000D6773" w:rsidRDefault="000D6773" w:rsidP="000D6773">
      <w:pPr>
        <w:pStyle w:val="StandardWeb"/>
      </w:pPr>
      <w:r>
        <w:rPr>
          <w:rStyle w:val="Fett"/>
          <w:rFonts w:eastAsiaTheme="majorEastAsia"/>
        </w:rPr>
        <w:t>Vatter</w:t>
      </w:r>
      <w:r>
        <w:br/>
        <w:t xml:space="preserve">Wie </w:t>
      </w:r>
      <w:proofErr w:type="spellStart"/>
      <w:r>
        <w:t>fassestu</w:t>
      </w:r>
      <w:proofErr w:type="spellEnd"/>
      <w:r>
        <w:t xml:space="preserve"> </w:t>
      </w:r>
      <w:proofErr w:type="spellStart"/>
      <w:r>
        <w:t>dise</w:t>
      </w:r>
      <w:proofErr w:type="spellEnd"/>
      <w:r>
        <w:t xml:space="preserve"> </w:t>
      </w:r>
      <w:proofErr w:type="spellStart"/>
      <w:r>
        <w:t>himlische</w:t>
      </w:r>
      <w:proofErr w:type="spellEnd"/>
      <w:r>
        <w:t xml:space="preserve"> </w:t>
      </w:r>
      <w:proofErr w:type="spellStart"/>
      <w:r>
        <w:t>speyß</w:t>
      </w:r>
      <w:proofErr w:type="spellEnd"/>
      <w:r>
        <w:t xml:space="preserve"> </w:t>
      </w:r>
      <w:proofErr w:type="spellStart"/>
      <w:r>
        <w:t>vnd</w:t>
      </w:r>
      <w:proofErr w:type="spellEnd"/>
      <w:r>
        <w:t xml:space="preserve"> </w:t>
      </w:r>
      <w:proofErr w:type="spellStart"/>
      <w:r>
        <w:t>tranck</w:t>
      </w:r>
      <w:proofErr w:type="spellEnd"/>
      <w:r>
        <w:t xml:space="preserve">? </w:t>
      </w:r>
    </w:p>
    <w:p w14:paraId="7EAD4D8F" w14:textId="77777777" w:rsidR="000D6773" w:rsidRDefault="000D6773" w:rsidP="000D6773">
      <w:pPr>
        <w:pStyle w:val="StandardWeb"/>
      </w:pPr>
      <w:r>
        <w:rPr>
          <w:rStyle w:val="Fett"/>
          <w:rFonts w:eastAsiaTheme="majorEastAsia"/>
        </w:rPr>
        <w:t>Kind</w:t>
      </w:r>
      <w:r>
        <w:br/>
        <w:t xml:space="preserve">Nit in </w:t>
      </w:r>
      <w:proofErr w:type="spellStart"/>
      <w:r>
        <w:t>magen</w:t>
      </w:r>
      <w:proofErr w:type="spellEnd"/>
      <w:r>
        <w:t xml:space="preserve"> zu </w:t>
      </w:r>
      <w:proofErr w:type="spellStart"/>
      <w:r>
        <w:t>verdawen</w:t>
      </w:r>
      <w:proofErr w:type="spellEnd"/>
      <w:r>
        <w:t xml:space="preserve">/ wie </w:t>
      </w:r>
      <w:proofErr w:type="spellStart"/>
      <w:r>
        <w:t>ain</w:t>
      </w:r>
      <w:proofErr w:type="spellEnd"/>
      <w:r>
        <w:t xml:space="preserve"> andere </w:t>
      </w:r>
      <w:proofErr w:type="spellStart"/>
      <w:r>
        <w:t>speyß</w:t>
      </w:r>
      <w:proofErr w:type="spellEnd"/>
      <w:r>
        <w:t xml:space="preserve">/ </w:t>
      </w:r>
      <w:proofErr w:type="spellStart"/>
      <w:r>
        <w:t>sonder</w:t>
      </w:r>
      <w:proofErr w:type="spellEnd"/>
      <w:r>
        <w:t xml:space="preserve"> in die gläubige </w:t>
      </w:r>
      <w:proofErr w:type="spellStart"/>
      <w:r>
        <w:t>seel</w:t>
      </w:r>
      <w:proofErr w:type="spellEnd"/>
      <w:r>
        <w:t xml:space="preserve">/ das ich daher im leben </w:t>
      </w:r>
      <w:proofErr w:type="spellStart"/>
      <w:r>
        <w:t>vnsers</w:t>
      </w:r>
      <w:proofErr w:type="spellEnd"/>
      <w:r>
        <w:t xml:space="preserve"> Herren Jesu </w:t>
      </w:r>
      <w:proofErr w:type="spellStart"/>
      <w:r>
        <w:t>ymmer</w:t>
      </w:r>
      <w:proofErr w:type="spellEnd"/>
      <w:r>
        <w:t xml:space="preserve"> zu </w:t>
      </w:r>
      <w:proofErr w:type="spellStart"/>
      <w:r>
        <w:t>nemen</w:t>
      </w:r>
      <w:proofErr w:type="spellEnd"/>
      <w:r>
        <w:t xml:space="preserve">/ </w:t>
      </w:r>
      <w:proofErr w:type="spellStart"/>
      <w:r>
        <w:t>vnd</w:t>
      </w:r>
      <w:proofErr w:type="spellEnd"/>
      <w:r>
        <w:t xml:space="preserve"> </w:t>
      </w:r>
      <w:proofErr w:type="spellStart"/>
      <w:r>
        <w:t>jm</w:t>
      </w:r>
      <w:proofErr w:type="spellEnd"/>
      <w:r>
        <w:t xml:space="preserve"> </w:t>
      </w:r>
      <w:proofErr w:type="spellStart"/>
      <w:r>
        <w:t>ewigs</w:t>
      </w:r>
      <w:proofErr w:type="spellEnd"/>
      <w:r>
        <w:t xml:space="preserve"> lob </w:t>
      </w:r>
      <w:proofErr w:type="spellStart"/>
      <w:r>
        <w:t>vnd</w:t>
      </w:r>
      <w:proofErr w:type="spellEnd"/>
      <w:r>
        <w:t xml:space="preserve"> </w:t>
      </w:r>
      <w:proofErr w:type="spellStart"/>
      <w:r>
        <w:t>danck</w:t>
      </w:r>
      <w:proofErr w:type="spellEnd"/>
      <w:r>
        <w:t xml:space="preserve"> sage. </w:t>
      </w:r>
    </w:p>
    <w:p w14:paraId="5985608E" w14:textId="77777777" w:rsidR="000D6773" w:rsidRDefault="000D6773" w:rsidP="000D6773">
      <w:pPr>
        <w:pStyle w:val="StandardWeb"/>
      </w:pPr>
      <w:r>
        <w:rPr>
          <w:rStyle w:val="Fett"/>
          <w:rFonts w:eastAsiaTheme="majorEastAsia"/>
        </w:rPr>
        <w:t>Vatter</w:t>
      </w:r>
      <w:r>
        <w:br/>
        <w:t xml:space="preserve">Wie </w:t>
      </w:r>
      <w:proofErr w:type="spellStart"/>
      <w:r>
        <w:t>solt</w:t>
      </w:r>
      <w:proofErr w:type="spellEnd"/>
      <w:r>
        <w:t xml:space="preserve"> du dich zu </w:t>
      </w:r>
      <w:proofErr w:type="spellStart"/>
      <w:r>
        <w:t>disem</w:t>
      </w:r>
      <w:proofErr w:type="spellEnd"/>
      <w:r>
        <w:t xml:space="preserve"> </w:t>
      </w:r>
      <w:proofErr w:type="spellStart"/>
      <w:r>
        <w:t>hailigen</w:t>
      </w:r>
      <w:proofErr w:type="spellEnd"/>
      <w:r>
        <w:t xml:space="preserve"> </w:t>
      </w:r>
      <w:proofErr w:type="spellStart"/>
      <w:r>
        <w:t>Nachtmal</w:t>
      </w:r>
      <w:proofErr w:type="spellEnd"/>
      <w:r>
        <w:t xml:space="preserve"> </w:t>
      </w:r>
      <w:proofErr w:type="spellStart"/>
      <w:r>
        <w:t>berayten</w:t>
      </w:r>
      <w:proofErr w:type="spellEnd"/>
      <w:r>
        <w:t xml:space="preserve"> </w:t>
      </w:r>
      <w:proofErr w:type="spellStart"/>
      <w:r>
        <w:t>vnd</w:t>
      </w:r>
      <w:proofErr w:type="spellEnd"/>
      <w:r>
        <w:t xml:space="preserve"> </w:t>
      </w:r>
      <w:proofErr w:type="spellStart"/>
      <w:r>
        <w:t>bewären</w:t>
      </w:r>
      <w:proofErr w:type="spellEnd"/>
      <w:r>
        <w:t xml:space="preserve">? </w:t>
      </w:r>
    </w:p>
    <w:p w14:paraId="6CD6204B" w14:textId="77777777" w:rsidR="000D6773" w:rsidRDefault="000D6773" w:rsidP="000D6773">
      <w:pPr>
        <w:pStyle w:val="StandardWeb"/>
      </w:pPr>
      <w:r>
        <w:rPr>
          <w:rStyle w:val="Fett"/>
          <w:rFonts w:eastAsiaTheme="majorEastAsia"/>
        </w:rPr>
        <w:t>Kind</w:t>
      </w:r>
      <w:r>
        <w:br/>
        <w:t xml:space="preserve">Alle </w:t>
      </w:r>
      <w:proofErr w:type="spellStart"/>
      <w:r>
        <w:t>beraytung</w:t>
      </w:r>
      <w:proofErr w:type="spellEnd"/>
      <w:r>
        <w:t xml:space="preserve"> </w:t>
      </w:r>
      <w:proofErr w:type="spellStart"/>
      <w:r>
        <w:t>vnd</w:t>
      </w:r>
      <w:proofErr w:type="spellEnd"/>
      <w:r>
        <w:t xml:space="preserve"> </w:t>
      </w:r>
      <w:proofErr w:type="spellStart"/>
      <w:r>
        <w:t>bewärung</w:t>
      </w:r>
      <w:proofErr w:type="spellEnd"/>
      <w:r>
        <w:t xml:space="preserve"> ist </w:t>
      </w:r>
      <w:proofErr w:type="spellStart"/>
      <w:r>
        <w:t>darinn</w:t>
      </w:r>
      <w:proofErr w:type="spellEnd"/>
      <w:r>
        <w:t xml:space="preserve">/ das ich meine </w:t>
      </w:r>
      <w:proofErr w:type="spellStart"/>
      <w:r>
        <w:t>sünd</w:t>
      </w:r>
      <w:proofErr w:type="spellEnd"/>
      <w:r>
        <w:t xml:space="preserve"> recht erkenne/ glaube </w:t>
      </w:r>
      <w:proofErr w:type="spellStart"/>
      <w:r>
        <w:t>vnd</w:t>
      </w:r>
      <w:proofErr w:type="spellEnd"/>
      <w:r>
        <w:t xml:space="preserve"> </w:t>
      </w:r>
      <w:proofErr w:type="spellStart"/>
      <w:r>
        <w:t>begere</w:t>
      </w:r>
      <w:proofErr w:type="spellEnd"/>
      <w:r>
        <w:t xml:space="preserve"> durch </w:t>
      </w:r>
      <w:proofErr w:type="spellStart"/>
      <w:r>
        <w:t>jn</w:t>
      </w:r>
      <w:proofErr w:type="spellEnd"/>
      <w:r>
        <w:t xml:space="preserve">/ Christum Jesum </w:t>
      </w:r>
      <w:proofErr w:type="spellStart"/>
      <w:r>
        <w:t>vnnseren</w:t>
      </w:r>
      <w:proofErr w:type="spellEnd"/>
      <w:r>
        <w:t xml:space="preserve"> Herren/ </w:t>
      </w:r>
      <w:proofErr w:type="spellStart"/>
      <w:r>
        <w:t>gnad</w:t>
      </w:r>
      <w:proofErr w:type="spellEnd"/>
      <w:r>
        <w:t xml:space="preserve"> bey dem </w:t>
      </w:r>
      <w:proofErr w:type="spellStart"/>
      <w:r>
        <w:t>vatter</w:t>
      </w:r>
      <w:proofErr w:type="spellEnd"/>
      <w:r>
        <w:t xml:space="preserve">/ </w:t>
      </w:r>
      <w:proofErr w:type="spellStart"/>
      <w:r>
        <w:t>vnd</w:t>
      </w:r>
      <w:proofErr w:type="spellEnd"/>
      <w:r>
        <w:t xml:space="preserve"> das ewig leben </w:t>
      </w:r>
      <w:proofErr w:type="spellStart"/>
      <w:r>
        <w:t>zuerlangen</w:t>
      </w:r>
      <w:proofErr w:type="spellEnd"/>
      <w:r>
        <w:t xml:space="preserve">/ </w:t>
      </w:r>
      <w:proofErr w:type="spellStart"/>
      <w:r>
        <w:t>vnd</w:t>
      </w:r>
      <w:proofErr w:type="spellEnd"/>
      <w:r>
        <w:t xml:space="preserve"> sein </w:t>
      </w:r>
      <w:proofErr w:type="spellStart"/>
      <w:r>
        <w:t>glid</w:t>
      </w:r>
      <w:proofErr w:type="spellEnd"/>
      <w:r>
        <w:t xml:space="preserve"> also </w:t>
      </w:r>
      <w:proofErr w:type="spellStart"/>
      <w:r>
        <w:t>zusein</w:t>
      </w:r>
      <w:proofErr w:type="spellEnd"/>
      <w:r>
        <w:t xml:space="preserve">/ das er in mir/ </w:t>
      </w:r>
      <w:proofErr w:type="spellStart"/>
      <w:r>
        <w:t>vnd</w:t>
      </w:r>
      <w:proofErr w:type="spellEnd"/>
      <w:r>
        <w:t xml:space="preserve"> </w:t>
      </w:r>
      <w:proofErr w:type="spellStart"/>
      <w:r>
        <w:t>nit</w:t>
      </w:r>
      <w:proofErr w:type="spellEnd"/>
      <w:r>
        <w:t xml:space="preserve"> ich </w:t>
      </w:r>
      <w:proofErr w:type="spellStart"/>
      <w:r>
        <w:t>selb</w:t>
      </w:r>
      <w:proofErr w:type="spellEnd"/>
      <w:r>
        <w:t xml:space="preserve"> lebe. </w:t>
      </w:r>
    </w:p>
    <w:p w14:paraId="6DA1CEFC" w14:textId="77777777" w:rsidR="000D6773" w:rsidRDefault="000D6773" w:rsidP="000D6773">
      <w:pPr>
        <w:pStyle w:val="StandardWeb"/>
      </w:pPr>
      <w:r>
        <w:rPr>
          <w:rStyle w:val="Fett"/>
          <w:rFonts w:eastAsiaTheme="majorEastAsia"/>
        </w:rPr>
        <w:t>Vatter</w:t>
      </w:r>
      <w:r>
        <w:br/>
        <w:t xml:space="preserve">Die </w:t>
      </w:r>
      <w:proofErr w:type="spellStart"/>
      <w:r>
        <w:t>beraytung</w:t>
      </w:r>
      <w:proofErr w:type="spellEnd"/>
      <w:r>
        <w:t xml:space="preserve"> </w:t>
      </w:r>
      <w:proofErr w:type="spellStart"/>
      <w:r>
        <w:t>vnnd</w:t>
      </w:r>
      <w:proofErr w:type="spellEnd"/>
      <w:r>
        <w:t xml:space="preserve"> </w:t>
      </w:r>
      <w:proofErr w:type="spellStart"/>
      <w:r>
        <w:t>bewärung</w:t>
      </w:r>
      <w:proofErr w:type="spellEnd"/>
      <w:r>
        <w:t xml:space="preserve"> </w:t>
      </w:r>
      <w:proofErr w:type="spellStart"/>
      <w:r>
        <w:t>verleyhe</w:t>
      </w:r>
      <w:proofErr w:type="spellEnd"/>
      <w:r>
        <w:t xml:space="preserve"> dir der Herr/ </w:t>
      </w:r>
      <w:proofErr w:type="spellStart"/>
      <w:r>
        <w:t>sy</w:t>
      </w:r>
      <w:proofErr w:type="spellEnd"/>
      <w:r>
        <w:t xml:space="preserve"> ists auch </w:t>
      </w:r>
      <w:proofErr w:type="spellStart"/>
      <w:r>
        <w:t>allain</w:t>
      </w:r>
      <w:proofErr w:type="spellEnd"/>
      <w:r>
        <w:t xml:space="preserve">/ durch die du zum Tisch des Herren recht </w:t>
      </w:r>
      <w:proofErr w:type="spellStart"/>
      <w:r>
        <w:t>taugenlich</w:t>
      </w:r>
      <w:proofErr w:type="spellEnd"/>
      <w:r>
        <w:t xml:space="preserve"> </w:t>
      </w:r>
      <w:proofErr w:type="spellStart"/>
      <w:r>
        <w:t>würst</w:t>
      </w:r>
      <w:proofErr w:type="spellEnd"/>
      <w:r>
        <w:t xml:space="preserve">. </w:t>
      </w:r>
      <w:r>
        <w:br/>
        <w:t xml:space="preserve">Wie </w:t>
      </w:r>
      <w:proofErr w:type="spellStart"/>
      <w:r>
        <w:t>volget</w:t>
      </w:r>
      <w:proofErr w:type="spellEnd"/>
      <w:r>
        <w:t xml:space="preserve"> </w:t>
      </w:r>
      <w:proofErr w:type="spellStart"/>
      <w:r>
        <w:t>weytter</w:t>
      </w:r>
      <w:proofErr w:type="spellEnd"/>
      <w:r>
        <w:t xml:space="preserve">? </w:t>
      </w:r>
    </w:p>
    <w:p w14:paraId="738E8F8E" w14:textId="77777777" w:rsidR="000D6773" w:rsidRDefault="000D6773" w:rsidP="000D6773">
      <w:pPr>
        <w:pStyle w:val="StandardWeb"/>
      </w:pPr>
      <w:r>
        <w:rPr>
          <w:rStyle w:val="Fett"/>
          <w:rFonts w:eastAsiaTheme="majorEastAsia"/>
        </w:rPr>
        <w:t>Kind</w:t>
      </w:r>
      <w:r>
        <w:br/>
        <w:t xml:space="preserve">Ablaß der </w:t>
      </w:r>
      <w:proofErr w:type="spellStart"/>
      <w:r>
        <w:t>sünden</w:t>
      </w:r>
      <w:proofErr w:type="spellEnd"/>
      <w:r>
        <w:t xml:space="preserve">. </w:t>
      </w:r>
    </w:p>
    <w:p w14:paraId="3F263E16" w14:textId="77777777" w:rsidR="000D6773" w:rsidRDefault="000D6773" w:rsidP="000D6773">
      <w:pPr>
        <w:pStyle w:val="StandardWeb"/>
      </w:pPr>
      <w:r>
        <w:rPr>
          <w:rStyle w:val="Fett"/>
          <w:rFonts w:eastAsiaTheme="majorEastAsia"/>
        </w:rPr>
        <w:t>Vatter</w:t>
      </w:r>
      <w:r>
        <w:br/>
        <w:t xml:space="preserve">Was </w:t>
      </w:r>
      <w:proofErr w:type="spellStart"/>
      <w:r>
        <w:t>nimmest</w:t>
      </w:r>
      <w:proofErr w:type="spellEnd"/>
      <w:r>
        <w:t xml:space="preserve"> </w:t>
      </w:r>
      <w:proofErr w:type="spellStart"/>
      <w:r>
        <w:t>hierauß</w:t>
      </w:r>
      <w:proofErr w:type="spellEnd"/>
      <w:r>
        <w:t xml:space="preserve">? </w:t>
      </w:r>
    </w:p>
    <w:p w14:paraId="3928A371" w14:textId="77777777" w:rsidR="000D6773" w:rsidRDefault="000D6773" w:rsidP="000D6773">
      <w:pPr>
        <w:pStyle w:val="StandardWeb"/>
      </w:pPr>
      <w:r>
        <w:rPr>
          <w:rStyle w:val="Fett"/>
          <w:rFonts w:eastAsiaTheme="majorEastAsia"/>
        </w:rPr>
        <w:t>Kind</w:t>
      </w:r>
      <w:r>
        <w:br/>
        <w:t xml:space="preserve">Das ich </w:t>
      </w:r>
      <w:proofErr w:type="spellStart"/>
      <w:r>
        <w:t>allain</w:t>
      </w:r>
      <w:proofErr w:type="spellEnd"/>
      <w:r>
        <w:t xml:space="preserve"> in der </w:t>
      </w:r>
      <w:proofErr w:type="spellStart"/>
      <w:r>
        <w:t>Gemain</w:t>
      </w:r>
      <w:proofErr w:type="spellEnd"/>
      <w:r>
        <w:t xml:space="preserve"> Christi/ </w:t>
      </w:r>
      <w:proofErr w:type="spellStart"/>
      <w:r>
        <w:t>verzeyhung</w:t>
      </w:r>
      <w:proofErr w:type="spellEnd"/>
      <w:r>
        <w:t xml:space="preserve"> der </w:t>
      </w:r>
      <w:proofErr w:type="spellStart"/>
      <w:r>
        <w:t>sünden</w:t>
      </w:r>
      <w:proofErr w:type="spellEnd"/>
      <w:r>
        <w:t xml:space="preserve"> erlangen muß. </w:t>
      </w:r>
    </w:p>
    <w:p w14:paraId="6712EA88" w14:textId="77777777" w:rsidR="000D6773" w:rsidRDefault="000D6773" w:rsidP="000D6773">
      <w:pPr>
        <w:pStyle w:val="StandardWeb"/>
      </w:pPr>
      <w:r>
        <w:rPr>
          <w:rStyle w:val="Fett"/>
          <w:rFonts w:eastAsiaTheme="majorEastAsia"/>
        </w:rPr>
        <w:t>Vatter</w:t>
      </w:r>
      <w:r>
        <w:br/>
        <w:t xml:space="preserve">Welcher </w:t>
      </w:r>
      <w:proofErr w:type="spellStart"/>
      <w:r>
        <w:t>massen</w:t>
      </w:r>
      <w:proofErr w:type="spellEnd"/>
      <w:r>
        <w:t xml:space="preserve">? </w:t>
      </w:r>
    </w:p>
    <w:p w14:paraId="5BBC645B" w14:textId="77777777" w:rsidR="000D6773" w:rsidRDefault="000D6773" w:rsidP="000D6773">
      <w:pPr>
        <w:pStyle w:val="StandardWeb"/>
      </w:pPr>
      <w:r>
        <w:rPr>
          <w:rStyle w:val="Fett"/>
          <w:rFonts w:eastAsiaTheme="majorEastAsia"/>
        </w:rPr>
        <w:t>Kind</w:t>
      </w:r>
      <w:r>
        <w:br/>
        <w:t xml:space="preserve">Erstlich/ so ich von der Kirchen durch den </w:t>
      </w:r>
      <w:proofErr w:type="spellStart"/>
      <w:r>
        <w:t>Tauff</w:t>
      </w:r>
      <w:proofErr w:type="spellEnd"/>
      <w:r>
        <w:t xml:space="preserve"> werde zum </w:t>
      </w:r>
      <w:proofErr w:type="spellStart"/>
      <w:r>
        <w:t>kind</w:t>
      </w:r>
      <w:proofErr w:type="spellEnd"/>
      <w:r>
        <w:t xml:space="preserve"> Gottes </w:t>
      </w:r>
      <w:proofErr w:type="spellStart"/>
      <w:r>
        <w:t>auffgenommen</w:t>
      </w:r>
      <w:proofErr w:type="spellEnd"/>
      <w:r>
        <w:t xml:space="preserve">/ </w:t>
      </w:r>
      <w:proofErr w:type="spellStart"/>
      <w:r>
        <w:t>vnd</w:t>
      </w:r>
      <w:proofErr w:type="spellEnd"/>
      <w:r>
        <w:t xml:space="preserve"> </w:t>
      </w:r>
      <w:proofErr w:type="spellStart"/>
      <w:r>
        <w:t>hernacher</w:t>
      </w:r>
      <w:proofErr w:type="spellEnd"/>
      <w:r>
        <w:t xml:space="preserve"> so ich meiner </w:t>
      </w:r>
      <w:proofErr w:type="spellStart"/>
      <w:r>
        <w:t>sünden</w:t>
      </w:r>
      <w:proofErr w:type="spellEnd"/>
      <w:r>
        <w:t xml:space="preserve"> </w:t>
      </w:r>
      <w:proofErr w:type="spellStart"/>
      <w:r>
        <w:t>gestraffet</w:t>
      </w:r>
      <w:proofErr w:type="spellEnd"/>
      <w:r>
        <w:t xml:space="preserve">/ </w:t>
      </w:r>
      <w:proofErr w:type="spellStart"/>
      <w:r>
        <w:t>vnd</w:t>
      </w:r>
      <w:proofErr w:type="spellEnd"/>
      <w:r>
        <w:t xml:space="preserve"> der </w:t>
      </w:r>
      <w:proofErr w:type="spellStart"/>
      <w:r>
        <w:t>verzeyhung</w:t>
      </w:r>
      <w:proofErr w:type="spellEnd"/>
      <w:r>
        <w:t xml:space="preserve"> von </w:t>
      </w:r>
      <w:proofErr w:type="spellStart"/>
      <w:r>
        <w:t>Got</w:t>
      </w:r>
      <w:proofErr w:type="spellEnd"/>
      <w:r>
        <w:t xml:space="preserve"> vertröstet würde. </w:t>
      </w:r>
    </w:p>
    <w:p w14:paraId="6562E80C" w14:textId="77777777" w:rsidR="000D6773" w:rsidRDefault="000D6773" w:rsidP="000D6773">
      <w:pPr>
        <w:pStyle w:val="StandardWeb"/>
      </w:pPr>
      <w:r>
        <w:rPr>
          <w:rStyle w:val="Fett"/>
          <w:rFonts w:eastAsiaTheme="majorEastAsia"/>
        </w:rPr>
        <w:t>Vatter</w:t>
      </w:r>
      <w:r>
        <w:br/>
        <w:t xml:space="preserve">Das gebe dir der Herr recht zu fassen/ damit die Christliche straff </w:t>
      </w:r>
      <w:proofErr w:type="spellStart"/>
      <w:r>
        <w:t>vnd</w:t>
      </w:r>
      <w:proofErr w:type="spellEnd"/>
      <w:r>
        <w:t xml:space="preserve"> </w:t>
      </w:r>
      <w:proofErr w:type="spellStart"/>
      <w:r>
        <w:t>zucht</w:t>
      </w:r>
      <w:proofErr w:type="spellEnd"/>
      <w:r>
        <w:t xml:space="preserve"> bey dir </w:t>
      </w:r>
      <w:proofErr w:type="spellStart"/>
      <w:r>
        <w:t>alweg</w:t>
      </w:r>
      <w:proofErr w:type="spellEnd"/>
      <w:r>
        <w:t xml:space="preserve"> statt habe/ die dir in </w:t>
      </w:r>
      <w:proofErr w:type="spellStart"/>
      <w:r>
        <w:t>gemain</w:t>
      </w:r>
      <w:proofErr w:type="spellEnd"/>
      <w:r>
        <w:t xml:space="preserve">/ </w:t>
      </w:r>
      <w:proofErr w:type="spellStart"/>
      <w:r>
        <w:t>vnd</w:t>
      </w:r>
      <w:proofErr w:type="spellEnd"/>
      <w:r>
        <w:t xml:space="preserve"> besonders </w:t>
      </w:r>
      <w:proofErr w:type="spellStart"/>
      <w:r>
        <w:t>inn</w:t>
      </w:r>
      <w:proofErr w:type="spellEnd"/>
      <w:r>
        <w:t xml:space="preserve"> der Kirchen Gottes </w:t>
      </w:r>
      <w:proofErr w:type="spellStart"/>
      <w:r>
        <w:t>widerferet</w:t>
      </w:r>
      <w:proofErr w:type="spellEnd"/>
      <w:r>
        <w:t xml:space="preserve">. </w:t>
      </w:r>
      <w:r>
        <w:br/>
        <w:t xml:space="preserve">Was geht </w:t>
      </w:r>
      <w:proofErr w:type="spellStart"/>
      <w:r>
        <w:t>nacher</w:t>
      </w:r>
      <w:proofErr w:type="spellEnd"/>
      <w:r>
        <w:t xml:space="preserve">? </w:t>
      </w:r>
    </w:p>
    <w:p w14:paraId="1E6D1144" w14:textId="77777777" w:rsidR="000D6773" w:rsidRDefault="000D6773" w:rsidP="000D6773">
      <w:pPr>
        <w:pStyle w:val="StandardWeb"/>
      </w:pPr>
      <w:r>
        <w:rPr>
          <w:rStyle w:val="Fett"/>
          <w:rFonts w:eastAsiaTheme="majorEastAsia"/>
        </w:rPr>
        <w:t>Kind</w:t>
      </w:r>
      <w:r>
        <w:br/>
      </w:r>
      <w:proofErr w:type="spellStart"/>
      <w:r>
        <w:t>Vrstende</w:t>
      </w:r>
      <w:proofErr w:type="spellEnd"/>
      <w:r>
        <w:t xml:space="preserve"> des </w:t>
      </w:r>
      <w:proofErr w:type="spellStart"/>
      <w:r>
        <w:t>flaischs</w:t>
      </w:r>
      <w:proofErr w:type="spellEnd"/>
      <w:r>
        <w:t xml:space="preserve">. </w:t>
      </w:r>
    </w:p>
    <w:p w14:paraId="593C2FAC"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w:t>
      </w:r>
      <w:proofErr w:type="spellStart"/>
      <w:r>
        <w:t>diß</w:t>
      </w:r>
      <w:proofErr w:type="spellEnd"/>
      <w:r>
        <w:t xml:space="preserve">? </w:t>
      </w:r>
    </w:p>
    <w:p w14:paraId="74FDCEBF" w14:textId="77777777" w:rsidR="000D6773" w:rsidRDefault="000D6773" w:rsidP="000D6773">
      <w:pPr>
        <w:pStyle w:val="StandardWeb"/>
      </w:pPr>
      <w:r>
        <w:rPr>
          <w:rStyle w:val="Fett"/>
          <w:rFonts w:eastAsiaTheme="majorEastAsia"/>
        </w:rPr>
        <w:t>Kind</w:t>
      </w:r>
      <w:r>
        <w:br/>
      </w:r>
      <w:proofErr w:type="spellStart"/>
      <w:r>
        <w:t>Diß</w:t>
      </w:r>
      <w:proofErr w:type="spellEnd"/>
      <w:r>
        <w:t xml:space="preserve"> </w:t>
      </w:r>
      <w:proofErr w:type="spellStart"/>
      <w:r>
        <w:t>vnnser</w:t>
      </w:r>
      <w:proofErr w:type="spellEnd"/>
      <w:r>
        <w:t xml:space="preserve"> </w:t>
      </w:r>
      <w:proofErr w:type="spellStart"/>
      <w:r>
        <w:t>flaisch</w:t>
      </w:r>
      <w:proofErr w:type="spellEnd"/>
      <w:r>
        <w:t xml:space="preserve"> </w:t>
      </w:r>
      <w:proofErr w:type="spellStart"/>
      <w:r>
        <w:t>vnd</w:t>
      </w:r>
      <w:proofErr w:type="spellEnd"/>
      <w:r>
        <w:t xml:space="preserve"> </w:t>
      </w:r>
      <w:proofErr w:type="spellStart"/>
      <w:r>
        <w:t>blut</w:t>
      </w:r>
      <w:proofErr w:type="spellEnd"/>
      <w:r>
        <w:t xml:space="preserve"> </w:t>
      </w:r>
      <w:proofErr w:type="spellStart"/>
      <w:r>
        <w:t>mage</w:t>
      </w:r>
      <w:proofErr w:type="spellEnd"/>
      <w:r>
        <w:t xml:space="preserve"> das Reich Gottes </w:t>
      </w:r>
      <w:proofErr w:type="spellStart"/>
      <w:r>
        <w:t>nit</w:t>
      </w:r>
      <w:proofErr w:type="spellEnd"/>
      <w:r>
        <w:t xml:space="preserve"> ererben/ es muß durch den </w:t>
      </w:r>
      <w:proofErr w:type="spellStart"/>
      <w:r>
        <w:t>tod</w:t>
      </w:r>
      <w:proofErr w:type="spellEnd"/>
      <w:r>
        <w:t xml:space="preserve"> zerstöret werden/ </w:t>
      </w:r>
      <w:proofErr w:type="spellStart"/>
      <w:r>
        <w:t>vnnd</w:t>
      </w:r>
      <w:proofErr w:type="spellEnd"/>
      <w:r>
        <w:t xml:space="preserve"> dann durch die </w:t>
      </w:r>
      <w:proofErr w:type="spellStart"/>
      <w:r>
        <w:t>krafft</w:t>
      </w:r>
      <w:proofErr w:type="spellEnd"/>
      <w:r>
        <w:t xml:space="preserve"> der </w:t>
      </w:r>
      <w:proofErr w:type="spellStart"/>
      <w:r>
        <w:t>auferstendtnuß</w:t>
      </w:r>
      <w:proofErr w:type="spellEnd"/>
      <w:r>
        <w:t xml:space="preserve"> Jesu Christi </w:t>
      </w:r>
      <w:proofErr w:type="spellStart"/>
      <w:r>
        <w:t>geenderet</w:t>
      </w:r>
      <w:proofErr w:type="spellEnd"/>
      <w:r>
        <w:t xml:space="preserve"> </w:t>
      </w:r>
      <w:proofErr w:type="spellStart"/>
      <w:r>
        <w:t>vnd</w:t>
      </w:r>
      <w:proofErr w:type="spellEnd"/>
      <w:r>
        <w:t xml:space="preserve"> </w:t>
      </w:r>
      <w:proofErr w:type="spellStart"/>
      <w:r>
        <w:t>ernewert</w:t>
      </w:r>
      <w:proofErr w:type="spellEnd"/>
      <w:r>
        <w:t xml:space="preserve"> werden. </w:t>
      </w:r>
    </w:p>
    <w:p w14:paraId="47F1597E" w14:textId="77777777" w:rsidR="000D6773" w:rsidRDefault="000D6773" w:rsidP="000D6773">
      <w:pPr>
        <w:pStyle w:val="StandardWeb"/>
      </w:pPr>
      <w:r>
        <w:rPr>
          <w:rStyle w:val="Fett"/>
          <w:rFonts w:eastAsiaTheme="majorEastAsia"/>
        </w:rPr>
        <w:t>Vatter</w:t>
      </w:r>
      <w:r>
        <w:br/>
        <w:t xml:space="preserve">Wie </w:t>
      </w:r>
      <w:proofErr w:type="spellStart"/>
      <w:r>
        <w:t>volget</w:t>
      </w:r>
      <w:proofErr w:type="spellEnd"/>
      <w:r>
        <w:t xml:space="preserve"> </w:t>
      </w:r>
      <w:proofErr w:type="spellStart"/>
      <w:r>
        <w:t>weytter</w:t>
      </w:r>
      <w:proofErr w:type="spellEnd"/>
      <w:r>
        <w:t xml:space="preserve">? </w:t>
      </w:r>
    </w:p>
    <w:p w14:paraId="11030407" w14:textId="77777777" w:rsidR="000D6773" w:rsidRDefault="000D6773" w:rsidP="000D6773">
      <w:pPr>
        <w:pStyle w:val="StandardWeb"/>
      </w:pPr>
      <w:r>
        <w:rPr>
          <w:rStyle w:val="Fett"/>
          <w:rFonts w:eastAsiaTheme="majorEastAsia"/>
        </w:rPr>
        <w:t>Kind</w:t>
      </w:r>
      <w:r>
        <w:br/>
      </w:r>
      <w:proofErr w:type="spellStart"/>
      <w:r>
        <w:t>Vnd</w:t>
      </w:r>
      <w:proofErr w:type="spellEnd"/>
      <w:r>
        <w:t xml:space="preserve"> </w:t>
      </w:r>
      <w:proofErr w:type="spellStart"/>
      <w:r>
        <w:t>ain</w:t>
      </w:r>
      <w:proofErr w:type="spellEnd"/>
      <w:r>
        <w:t xml:space="preserve"> </w:t>
      </w:r>
      <w:proofErr w:type="spellStart"/>
      <w:r>
        <w:t>ewigs</w:t>
      </w:r>
      <w:proofErr w:type="spellEnd"/>
      <w:r>
        <w:t xml:space="preserve"> leben. </w:t>
      </w:r>
    </w:p>
    <w:p w14:paraId="3BBE3E6F" w14:textId="77777777" w:rsidR="000D6773" w:rsidRDefault="000D6773" w:rsidP="000D6773">
      <w:pPr>
        <w:pStyle w:val="StandardWeb"/>
      </w:pPr>
      <w:r>
        <w:rPr>
          <w:rStyle w:val="Fett"/>
          <w:rFonts w:eastAsiaTheme="majorEastAsia"/>
        </w:rPr>
        <w:t>Vatter</w:t>
      </w:r>
      <w:r>
        <w:br/>
      </w:r>
      <w:proofErr w:type="spellStart"/>
      <w:r>
        <w:t>Waher</w:t>
      </w:r>
      <w:proofErr w:type="spellEnd"/>
      <w:r>
        <w:t xml:space="preserve"> </w:t>
      </w:r>
      <w:proofErr w:type="spellStart"/>
      <w:r>
        <w:t>hoffestu</w:t>
      </w:r>
      <w:proofErr w:type="spellEnd"/>
      <w:r>
        <w:t xml:space="preserve"> nach </w:t>
      </w:r>
      <w:proofErr w:type="spellStart"/>
      <w:r>
        <w:t>disem</w:t>
      </w:r>
      <w:proofErr w:type="spellEnd"/>
      <w:r>
        <w:t xml:space="preserve"> leben das ewig? </w:t>
      </w:r>
    </w:p>
    <w:p w14:paraId="0C6E0384" w14:textId="77777777" w:rsidR="000D6773" w:rsidRDefault="000D6773" w:rsidP="000D6773">
      <w:pPr>
        <w:pStyle w:val="StandardWeb"/>
      </w:pPr>
      <w:r>
        <w:rPr>
          <w:rStyle w:val="Fett"/>
          <w:rFonts w:eastAsiaTheme="majorEastAsia"/>
        </w:rPr>
        <w:t>Kind</w:t>
      </w:r>
      <w:r>
        <w:br/>
        <w:t xml:space="preserve">Das mirs </w:t>
      </w:r>
      <w:proofErr w:type="spellStart"/>
      <w:r>
        <w:t>vnnser</w:t>
      </w:r>
      <w:proofErr w:type="spellEnd"/>
      <w:r>
        <w:t xml:space="preserve"> Herr Jesus Christus mit seinem </w:t>
      </w:r>
      <w:proofErr w:type="spellStart"/>
      <w:r>
        <w:t>tod</w:t>
      </w:r>
      <w:proofErr w:type="spellEnd"/>
      <w:r>
        <w:t xml:space="preserve"> verdienet/ </w:t>
      </w:r>
      <w:proofErr w:type="spellStart"/>
      <w:r>
        <w:t>vnd</w:t>
      </w:r>
      <w:proofErr w:type="spellEnd"/>
      <w:r>
        <w:t xml:space="preserve"> im </w:t>
      </w:r>
      <w:proofErr w:type="spellStart"/>
      <w:r>
        <w:t>himmel</w:t>
      </w:r>
      <w:proofErr w:type="spellEnd"/>
      <w:r>
        <w:t xml:space="preserve"> </w:t>
      </w:r>
      <w:proofErr w:type="spellStart"/>
      <w:r>
        <w:t>beraytet</w:t>
      </w:r>
      <w:proofErr w:type="spellEnd"/>
      <w:r>
        <w:t xml:space="preserve"> hat. </w:t>
      </w:r>
    </w:p>
    <w:p w14:paraId="73899499" w14:textId="77777777" w:rsidR="000D6773" w:rsidRDefault="000D6773" w:rsidP="000D6773">
      <w:pPr>
        <w:pStyle w:val="StandardWeb"/>
      </w:pPr>
      <w:r>
        <w:rPr>
          <w:rStyle w:val="Fett"/>
          <w:rFonts w:eastAsiaTheme="majorEastAsia"/>
        </w:rPr>
        <w:t>Vatter</w:t>
      </w:r>
      <w:r>
        <w:br/>
      </w:r>
      <w:proofErr w:type="spellStart"/>
      <w:r>
        <w:t>Sihe</w:t>
      </w:r>
      <w:proofErr w:type="spellEnd"/>
      <w:r>
        <w:t xml:space="preserve"> abermal </w:t>
      </w:r>
      <w:proofErr w:type="spellStart"/>
      <w:r>
        <w:t>vnnd</w:t>
      </w:r>
      <w:proofErr w:type="spellEnd"/>
      <w:r>
        <w:t xml:space="preserve"> </w:t>
      </w:r>
      <w:proofErr w:type="spellStart"/>
      <w:r>
        <w:t>bedencke</w:t>
      </w:r>
      <w:proofErr w:type="spellEnd"/>
      <w:r>
        <w:t xml:space="preserve"> on </w:t>
      </w:r>
      <w:proofErr w:type="spellStart"/>
      <w:r>
        <w:t>vnterlaß</w:t>
      </w:r>
      <w:proofErr w:type="spellEnd"/>
      <w:r>
        <w:t xml:space="preserve">/ was der glaub an </w:t>
      </w:r>
      <w:proofErr w:type="spellStart"/>
      <w:r>
        <w:t>vnseren</w:t>
      </w:r>
      <w:proofErr w:type="spellEnd"/>
      <w:r>
        <w:t xml:space="preserve"> Herren JEsum thun </w:t>
      </w:r>
      <w:proofErr w:type="spellStart"/>
      <w:r>
        <w:t>würt</w:t>
      </w:r>
      <w:proofErr w:type="spellEnd"/>
      <w:r>
        <w:t xml:space="preserve">/ </w:t>
      </w:r>
      <w:proofErr w:type="spellStart"/>
      <w:r>
        <w:t>wa</w:t>
      </w:r>
      <w:proofErr w:type="spellEnd"/>
      <w:r>
        <w:t xml:space="preserve"> der ist/ was </w:t>
      </w:r>
      <w:proofErr w:type="spellStart"/>
      <w:r>
        <w:t>soltest</w:t>
      </w:r>
      <w:proofErr w:type="spellEnd"/>
      <w:r>
        <w:t xml:space="preserve"> du </w:t>
      </w:r>
      <w:proofErr w:type="spellStart"/>
      <w:r>
        <w:t>nit</w:t>
      </w:r>
      <w:proofErr w:type="spellEnd"/>
      <w:r>
        <w:t xml:space="preserve"> meiden/ leiden/ </w:t>
      </w:r>
      <w:proofErr w:type="spellStart"/>
      <w:r>
        <w:t>vnd</w:t>
      </w:r>
      <w:proofErr w:type="spellEnd"/>
      <w:r>
        <w:t xml:space="preserve"> thun </w:t>
      </w:r>
      <w:proofErr w:type="spellStart"/>
      <w:r>
        <w:t>vmbs</w:t>
      </w:r>
      <w:proofErr w:type="spellEnd"/>
      <w:r>
        <w:t xml:space="preserve"> Herren willen/ so du nach </w:t>
      </w:r>
      <w:proofErr w:type="spellStart"/>
      <w:r>
        <w:t>disem</w:t>
      </w:r>
      <w:proofErr w:type="spellEnd"/>
      <w:r>
        <w:t xml:space="preserve"> leben das ewig zu hoffen hast. </w:t>
      </w:r>
    </w:p>
    <w:p w14:paraId="0016B3E3" w14:textId="77777777" w:rsidR="000D6773" w:rsidRDefault="000D6773" w:rsidP="000D6773">
      <w:pPr>
        <w:pStyle w:val="StandardWeb"/>
      </w:pPr>
      <w:r>
        <w:rPr>
          <w:rStyle w:val="Fett"/>
          <w:rFonts w:eastAsiaTheme="majorEastAsia"/>
        </w:rPr>
        <w:t xml:space="preserve">*Erklärung der Zehen </w:t>
      </w:r>
      <w:proofErr w:type="spellStart"/>
      <w:r>
        <w:rPr>
          <w:rStyle w:val="Fett"/>
          <w:rFonts w:eastAsiaTheme="majorEastAsia"/>
        </w:rPr>
        <w:t>gebott</w:t>
      </w:r>
      <w:proofErr w:type="spellEnd"/>
      <w:r>
        <w:rPr>
          <w:rStyle w:val="Fett"/>
          <w:rFonts w:eastAsiaTheme="majorEastAsia"/>
        </w:rPr>
        <w:t xml:space="preserve"> Gottes.</w:t>
      </w:r>
      <w:r>
        <w:t xml:space="preserve"> </w:t>
      </w:r>
    </w:p>
    <w:p w14:paraId="01FFBA26" w14:textId="77777777" w:rsidR="000D6773" w:rsidRDefault="000D6773" w:rsidP="000D6773">
      <w:pPr>
        <w:pStyle w:val="StandardWeb"/>
      </w:pPr>
      <w:r>
        <w:rPr>
          <w:rStyle w:val="Fett"/>
          <w:rFonts w:eastAsiaTheme="majorEastAsia"/>
        </w:rPr>
        <w:t>Vatter</w:t>
      </w:r>
      <w:r>
        <w:br/>
        <w:t xml:space="preserve">Wann du nun Gott leben </w:t>
      </w:r>
      <w:proofErr w:type="spellStart"/>
      <w:r>
        <w:t>wilt</w:t>
      </w:r>
      <w:proofErr w:type="spellEnd"/>
      <w:r>
        <w:t xml:space="preserve">/ </w:t>
      </w:r>
      <w:proofErr w:type="spellStart"/>
      <w:r>
        <w:t>warinne</w:t>
      </w:r>
      <w:proofErr w:type="spellEnd"/>
      <w:r>
        <w:t xml:space="preserve"> solle dein </w:t>
      </w:r>
      <w:proofErr w:type="spellStart"/>
      <w:r>
        <w:t>fürneme</w:t>
      </w:r>
      <w:proofErr w:type="spellEnd"/>
      <w:r>
        <w:t xml:space="preserve"> </w:t>
      </w:r>
      <w:proofErr w:type="spellStart"/>
      <w:r>
        <w:t>übung</w:t>
      </w:r>
      <w:proofErr w:type="spellEnd"/>
      <w:r>
        <w:t xml:space="preserve"> sein? </w:t>
      </w:r>
    </w:p>
    <w:p w14:paraId="4A94FD80" w14:textId="77777777" w:rsidR="000D6773" w:rsidRDefault="000D6773" w:rsidP="000D6773">
      <w:pPr>
        <w:pStyle w:val="StandardWeb"/>
      </w:pPr>
      <w:r>
        <w:rPr>
          <w:rStyle w:val="Fett"/>
          <w:rFonts w:eastAsiaTheme="majorEastAsia"/>
        </w:rPr>
        <w:t>Kind</w:t>
      </w:r>
      <w:r>
        <w:br/>
        <w:t xml:space="preserve">In dem </w:t>
      </w:r>
      <w:proofErr w:type="spellStart"/>
      <w:r>
        <w:t>gesatz</w:t>
      </w:r>
      <w:proofErr w:type="spellEnd"/>
      <w:r>
        <w:t xml:space="preserve"> Gottes. </w:t>
      </w:r>
    </w:p>
    <w:p w14:paraId="50CDF9C0" w14:textId="77777777" w:rsidR="000D6773" w:rsidRDefault="000D6773" w:rsidP="000D6773">
      <w:pPr>
        <w:pStyle w:val="StandardWeb"/>
      </w:pPr>
      <w:r>
        <w:rPr>
          <w:rStyle w:val="Fett"/>
          <w:rFonts w:eastAsiaTheme="majorEastAsia"/>
        </w:rPr>
        <w:t>Vatter</w:t>
      </w:r>
      <w:r>
        <w:br/>
        <w:t xml:space="preserve">Was gibt dir das? </w:t>
      </w:r>
    </w:p>
    <w:p w14:paraId="08F311BF" w14:textId="77777777" w:rsidR="000D6773" w:rsidRDefault="000D6773" w:rsidP="000D6773">
      <w:pPr>
        <w:pStyle w:val="StandardWeb"/>
      </w:pPr>
      <w:r>
        <w:rPr>
          <w:rStyle w:val="Fett"/>
          <w:rFonts w:eastAsiaTheme="majorEastAsia"/>
        </w:rPr>
        <w:t>Kind</w:t>
      </w:r>
      <w:r>
        <w:br/>
        <w:t xml:space="preserve">Zu erkennen </w:t>
      </w:r>
      <w:proofErr w:type="spellStart"/>
      <w:r>
        <w:t>diegrosse</w:t>
      </w:r>
      <w:proofErr w:type="spellEnd"/>
      <w:r>
        <w:t xml:space="preserve"> liebe </w:t>
      </w:r>
      <w:proofErr w:type="spellStart"/>
      <w:r>
        <w:t>vnd</w:t>
      </w:r>
      <w:proofErr w:type="spellEnd"/>
      <w:r>
        <w:t xml:space="preserve"> </w:t>
      </w:r>
      <w:proofErr w:type="spellStart"/>
      <w:r>
        <w:t>güte</w:t>
      </w:r>
      <w:proofErr w:type="spellEnd"/>
      <w:r>
        <w:t xml:space="preserve"> Gottes/ </w:t>
      </w:r>
      <w:proofErr w:type="spellStart"/>
      <w:r>
        <w:t>vnd</w:t>
      </w:r>
      <w:proofErr w:type="spellEnd"/>
      <w:r>
        <w:t xml:space="preserve"> dagegen </w:t>
      </w:r>
      <w:proofErr w:type="spellStart"/>
      <w:r>
        <w:t>vnnser</w:t>
      </w:r>
      <w:proofErr w:type="spellEnd"/>
      <w:r>
        <w:t xml:space="preserve"> </w:t>
      </w:r>
      <w:proofErr w:type="spellStart"/>
      <w:r>
        <w:t>sünd</w:t>
      </w:r>
      <w:proofErr w:type="spellEnd"/>
      <w:r>
        <w:t xml:space="preserve"> </w:t>
      </w:r>
      <w:proofErr w:type="spellStart"/>
      <w:r>
        <w:t>vnd</w:t>
      </w:r>
      <w:proofErr w:type="spellEnd"/>
      <w:r>
        <w:t xml:space="preserve"> verderben/ das </w:t>
      </w:r>
      <w:proofErr w:type="spellStart"/>
      <w:r>
        <w:t>weyset</w:t>
      </w:r>
      <w:proofErr w:type="spellEnd"/>
      <w:r>
        <w:t xml:space="preserve"> mich dann zu Christo </w:t>
      </w:r>
      <w:proofErr w:type="spellStart"/>
      <w:r>
        <w:t>vnserem</w:t>
      </w:r>
      <w:proofErr w:type="spellEnd"/>
      <w:r>
        <w:t xml:space="preserve"> Herren/ </w:t>
      </w:r>
      <w:proofErr w:type="spellStart"/>
      <w:r>
        <w:t>vnd</w:t>
      </w:r>
      <w:proofErr w:type="spellEnd"/>
      <w:r>
        <w:t xml:space="preserve"> das ich mit mehr ernst nach seinem willen trachte. </w:t>
      </w:r>
    </w:p>
    <w:p w14:paraId="6FFC7B70" w14:textId="77777777" w:rsidR="000D6773" w:rsidRDefault="000D6773" w:rsidP="000D6773">
      <w:pPr>
        <w:pStyle w:val="StandardWeb"/>
      </w:pPr>
      <w:r>
        <w:rPr>
          <w:rStyle w:val="Fett"/>
          <w:rFonts w:eastAsiaTheme="majorEastAsia"/>
        </w:rPr>
        <w:t>Vatter</w:t>
      </w:r>
      <w:r>
        <w:br/>
      </w:r>
      <w:proofErr w:type="spellStart"/>
      <w:r>
        <w:t>Kanstu</w:t>
      </w:r>
      <w:proofErr w:type="spellEnd"/>
      <w:r>
        <w:t xml:space="preserve"> die </w:t>
      </w:r>
      <w:proofErr w:type="spellStart"/>
      <w:r>
        <w:t>zehen</w:t>
      </w:r>
      <w:proofErr w:type="spellEnd"/>
      <w:r>
        <w:t xml:space="preserve"> gebot oder </w:t>
      </w:r>
      <w:proofErr w:type="spellStart"/>
      <w:r>
        <w:t>wort</w:t>
      </w:r>
      <w:proofErr w:type="spellEnd"/>
      <w:r>
        <w:t xml:space="preserve"> des Herren. </w:t>
      </w:r>
    </w:p>
    <w:p w14:paraId="44187A96" w14:textId="77777777" w:rsidR="000D6773" w:rsidRDefault="000D6773" w:rsidP="000D6773">
      <w:pPr>
        <w:pStyle w:val="StandardWeb"/>
      </w:pPr>
      <w:r>
        <w:rPr>
          <w:rStyle w:val="Fett"/>
          <w:rFonts w:eastAsiaTheme="majorEastAsia"/>
        </w:rPr>
        <w:t>Kind</w:t>
      </w:r>
      <w:r>
        <w:br/>
        <w:t xml:space="preserve">Ja/ ich </w:t>
      </w:r>
      <w:proofErr w:type="spellStart"/>
      <w:r>
        <w:t>kan</w:t>
      </w:r>
      <w:proofErr w:type="spellEnd"/>
      <w:r>
        <w:t xml:space="preserve"> </w:t>
      </w:r>
      <w:proofErr w:type="spellStart"/>
      <w:r>
        <w:t>sy</w:t>
      </w:r>
      <w:proofErr w:type="spellEnd"/>
      <w:r>
        <w:t xml:space="preserve">. </w:t>
      </w:r>
    </w:p>
    <w:p w14:paraId="7A23B2EA" w14:textId="77777777" w:rsidR="000D6773" w:rsidRDefault="000D6773" w:rsidP="000D6773">
      <w:pPr>
        <w:pStyle w:val="StandardWeb"/>
      </w:pPr>
      <w:r>
        <w:rPr>
          <w:rStyle w:val="Fett"/>
          <w:rFonts w:eastAsiaTheme="majorEastAsia"/>
        </w:rPr>
        <w:t>Vatter</w:t>
      </w:r>
      <w:r>
        <w:br/>
        <w:t xml:space="preserve">So </w:t>
      </w:r>
      <w:proofErr w:type="spellStart"/>
      <w:r>
        <w:t>erzele</w:t>
      </w:r>
      <w:proofErr w:type="spellEnd"/>
      <w:r>
        <w:t xml:space="preserve"> </w:t>
      </w:r>
      <w:proofErr w:type="spellStart"/>
      <w:r>
        <w:t>sy</w:t>
      </w:r>
      <w:proofErr w:type="spellEnd"/>
      <w:r>
        <w:t xml:space="preserve"> mir nach </w:t>
      </w:r>
      <w:proofErr w:type="spellStart"/>
      <w:r>
        <w:t>ainander</w:t>
      </w:r>
      <w:proofErr w:type="spellEnd"/>
      <w:r>
        <w:t xml:space="preserve">. </w:t>
      </w:r>
    </w:p>
    <w:p w14:paraId="4693C6D3" w14:textId="77777777" w:rsidR="000D6773" w:rsidRDefault="000D6773" w:rsidP="000D6773">
      <w:pPr>
        <w:pStyle w:val="StandardWeb"/>
      </w:pPr>
      <w:r>
        <w:rPr>
          <w:rStyle w:val="Fett"/>
          <w:rFonts w:eastAsiaTheme="majorEastAsia"/>
        </w:rPr>
        <w:t>Kind</w:t>
      </w:r>
      <w:r>
        <w:br/>
        <w:t>Das erst.</w:t>
      </w:r>
      <w:r>
        <w:br/>
        <w:t xml:space="preserve">Ich bin der Herr dein </w:t>
      </w:r>
      <w:proofErr w:type="spellStart"/>
      <w:r>
        <w:t>Got</w:t>
      </w:r>
      <w:proofErr w:type="spellEnd"/>
      <w:r>
        <w:t xml:space="preserve">/ der ich dich </w:t>
      </w:r>
      <w:proofErr w:type="spellStart"/>
      <w:r>
        <w:t>außgefürt</w:t>
      </w:r>
      <w:proofErr w:type="spellEnd"/>
      <w:r>
        <w:t xml:space="preserve"> habe/ von dem </w:t>
      </w:r>
      <w:proofErr w:type="spellStart"/>
      <w:r>
        <w:t>land</w:t>
      </w:r>
      <w:proofErr w:type="spellEnd"/>
      <w:r>
        <w:t xml:space="preserve"> Egypten/ </w:t>
      </w:r>
      <w:proofErr w:type="spellStart"/>
      <w:r>
        <w:t>auß</w:t>
      </w:r>
      <w:proofErr w:type="spellEnd"/>
      <w:r>
        <w:t xml:space="preserve"> dem </w:t>
      </w:r>
      <w:proofErr w:type="spellStart"/>
      <w:r>
        <w:t>diensthauß</w:t>
      </w:r>
      <w:proofErr w:type="spellEnd"/>
      <w:r>
        <w:t xml:space="preserve">/ Du </w:t>
      </w:r>
      <w:proofErr w:type="spellStart"/>
      <w:r>
        <w:t>solt</w:t>
      </w:r>
      <w:proofErr w:type="spellEnd"/>
      <w:r>
        <w:t xml:space="preserve"> </w:t>
      </w:r>
      <w:proofErr w:type="spellStart"/>
      <w:r>
        <w:t>kain</w:t>
      </w:r>
      <w:proofErr w:type="spellEnd"/>
      <w:r>
        <w:t xml:space="preserve"> andere Götter vor mir haben.</w:t>
      </w:r>
      <w:r>
        <w:br/>
        <w:t>Das ander.</w:t>
      </w:r>
      <w:r>
        <w:br/>
        <w:t xml:space="preserve">Du </w:t>
      </w:r>
      <w:proofErr w:type="spellStart"/>
      <w:r>
        <w:t>solt</w:t>
      </w:r>
      <w:proofErr w:type="spellEnd"/>
      <w:r>
        <w:t xml:space="preserve"> dir </w:t>
      </w:r>
      <w:proofErr w:type="spellStart"/>
      <w:r>
        <w:t>kain</w:t>
      </w:r>
      <w:proofErr w:type="spellEnd"/>
      <w:r>
        <w:t xml:space="preserve"> </w:t>
      </w:r>
      <w:proofErr w:type="spellStart"/>
      <w:r>
        <w:t>Bildtnuß</w:t>
      </w:r>
      <w:proofErr w:type="spellEnd"/>
      <w:r>
        <w:t xml:space="preserve">/ noch </w:t>
      </w:r>
      <w:proofErr w:type="spellStart"/>
      <w:r>
        <w:t>jrgend</w:t>
      </w:r>
      <w:proofErr w:type="spellEnd"/>
      <w:r>
        <w:t xml:space="preserve"> </w:t>
      </w:r>
      <w:proofErr w:type="spellStart"/>
      <w:r>
        <w:t>ain</w:t>
      </w:r>
      <w:proofErr w:type="spellEnd"/>
      <w:r>
        <w:t xml:space="preserve"> </w:t>
      </w:r>
      <w:proofErr w:type="spellStart"/>
      <w:r>
        <w:t>gleichnuß</w:t>
      </w:r>
      <w:proofErr w:type="spellEnd"/>
      <w:r>
        <w:t xml:space="preserve"> machen/ weder deren dingen die oben im </w:t>
      </w:r>
      <w:proofErr w:type="spellStart"/>
      <w:r>
        <w:t>himel</w:t>
      </w:r>
      <w:proofErr w:type="spellEnd"/>
      <w:r>
        <w:t xml:space="preserve">/ </w:t>
      </w:r>
      <w:proofErr w:type="spellStart"/>
      <w:r>
        <w:t>nochderen</w:t>
      </w:r>
      <w:proofErr w:type="spellEnd"/>
      <w:r>
        <w:t xml:space="preserve"> die </w:t>
      </w:r>
      <w:proofErr w:type="spellStart"/>
      <w:r>
        <w:t>vnden</w:t>
      </w:r>
      <w:proofErr w:type="spellEnd"/>
      <w:r>
        <w:t xml:space="preserve"> </w:t>
      </w:r>
      <w:proofErr w:type="spellStart"/>
      <w:r>
        <w:t>auff</w:t>
      </w:r>
      <w:proofErr w:type="spellEnd"/>
      <w:r>
        <w:t xml:space="preserve"> erden/ noch deren die in wassern </w:t>
      </w:r>
      <w:proofErr w:type="spellStart"/>
      <w:r>
        <w:t>vnder</w:t>
      </w:r>
      <w:proofErr w:type="spellEnd"/>
      <w:r>
        <w:t xml:space="preserve"> der erden </w:t>
      </w:r>
      <w:proofErr w:type="spellStart"/>
      <w:r>
        <w:t>seind</w:t>
      </w:r>
      <w:proofErr w:type="spellEnd"/>
      <w:r>
        <w:t xml:space="preserve">/ Du </w:t>
      </w:r>
      <w:proofErr w:type="spellStart"/>
      <w:r>
        <w:t>solt</w:t>
      </w:r>
      <w:proofErr w:type="spellEnd"/>
      <w:r>
        <w:t xml:space="preserve"> dich zu </w:t>
      </w:r>
      <w:proofErr w:type="spellStart"/>
      <w:r>
        <w:t>jnen</w:t>
      </w:r>
      <w:proofErr w:type="spellEnd"/>
      <w:r>
        <w:t xml:space="preserve"> mit </w:t>
      </w:r>
      <w:proofErr w:type="spellStart"/>
      <w:r>
        <w:t>bucken</w:t>
      </w:r>
      <w:proofErr w:type="spellEnd"/>
      <w:r>
        <w:t xml:space="preserve"> </w:t>
      </w:r>
      <w:proofErr w:type="spellStart"/>
      <w:r>
        <w:t>vnnd</w:t>
      </w:r>
      <w:proofErr w:type="spellEnd"/>
      <w:r>
        <w:t xml:space="preserve"> </w:t>
      </w:r>
      <w:proofErr w:type="spellStart"/>
      <w:r>
        <w:t>jnen</w:t>
      </w:r>
      <w:proofErr w:type="spellEnd"/>
      <w:r>
        <w:t xml:space="preserve"> </w:t>
      </w:r>
      <w:proofErr w:type="spellStart"/>
      <w:r>
        <w:t>nit</w:t>
      </w:r>
      <w:proofErr w:type="spellEnd"/>
      <w:r>
        <w:t xml:space="preserve"> dienen/ dann ich bin der Herr dein Gott/ </w:t>
      </w:r>
      <w:proofErr w:type="spellStart"/>
      <w:r>
        <w:t>ain</w:t>
      </w:r>
      <w:proofErr w:type="spellEnd"/>
      <w:r>
        <w:t xml:space="preserve"> </w:t>
      </w:r>
      <w:proofErr w:type="spellStart"/>
      <w:r>
        <w:t>starcker</w:t>
      </w:r>
      <w:proofErr w:type="spellEnd"/>
      <w:r>
        <w:t xml:space="preserve"> </w:t>
      </w:r>
      <w:proofErr w:type="spellStart"/>
      <w:r>
        <w:t>Eyferer</w:t>
      </w:r>
      <w:proofErr w:type="spellEnd"/>
      <w:r>
        <w:t xml:space="preserve">/ der ich </w:t>
      </w:r>
      <w:proofErr w:type="spellStart"/>
      <w:r>
        <w:t>haimsuch</w:t>
      </w:r>
      <w:proofErr w:type="spellEnd"/>
      <w:r>
        <w:t xml:space="preserve"> die </w:t>
      </w:r>
      <w:proofErr w:type="spellStart"/>
      <w:r>
        <w:t>missethat</w:t>
      </w:r>
      <w:proofErr w:type="spellEnd"/>
      <w:r>
        <w:t xml:space="preserve"> der </w:t>
      </w:r>
      <w:proofErr w:type="spellStart"/>
      <w:r>
        <w:t>väter</w:t>
      </w:r>
      <w:proofErr w:type="spellEnd"/>
      <w:r>
        <w:t xml:space="preserve"> an den </w:t>
      </w:r>
      <w:proofErr w:type="spellStart"/>
      <w:r>
        <w:t>kindern</w:t>
      </w:r>
      <w:proofErr w:type="spellEnd"/>
      <w:r>
        <w:t xml:space="preserve">/ </w:t>
      </w:r>
      <w:proofErr w:type="spellStart"/>
      <w:r>
        <w:t>biß</w:t>
      </w:r>
      <w:proofErr w:type="spellEnd"/>
      <w:r>
        <w:t xml:space="preserve"> in das dritt </w:t>
      </w:r>
      <w:proofErr w:type="spellStart"/>
      <w:r>
        <w:t>vnd</w:t>
      </w:r>
      <w:proofErr w:type="spellEnd"/>
      <w:r>
        <w:t xml:space="preserve"> </w:t>
      </w:r>
      <w:proofErr w:type="spellStart"/>
      <w:r>
        <w:t>vierdt</w:t>
      </w:r>
      <w:proofErr w:type="spellEnd"/>
      <w:r>
        <w:t xml:space="preserve"> </w:t>
      </w:r>
      <w:proofErr w:type="spellStart"/>
      <w:r>
        <w:t>gelid</w:t>
      </w:r>
      <w:proofErr w:type="spellEnd"/>
      <w:r>
        <w:t xml:space="preserve">/ deren die mich hassen/ </w:t>
      </w:r>
      <w:proofErr w:type="spellStart"/>
      <w:r>
        <w:t>vnd</w:t>
      </w:r>
      <w:proofErr w:type="spellEnd"/>
      <w:r>
        <w:t xml:space="preserve"> thu </w:t>
      </w:r>
      <w:proofErr w:type="spellStart"/>
      <w:r>
        <w:t>barmhertzigkait</w:t>
      </w:r>
      <w:proofErr w:type="spellEnd"/>
      <w:r>
        <w:t xml:space="preserve">/ an </w:t>
      </w:r>
      <w:proofErr w:type="spellStart"/>
      <w:r>
        <w:t>vil</w:t>
      </w:r>
      <w:proofErr w:type="spellEnd"/>
      <w:r>
        <w:t xml:space="preserve"> </w:t>
      </w:r>
      <w:proofErr w:type="spellStart"/>
      <w:r>
        <w:t>tausent</w:t>
      </w:r>
      <w:proofErr w:type="spellEnd"/>
      <w:r>
        <w:t xml:space="preserve">/ die mit lieben/ </w:t>
      </w:r>
      <w:proofErr w:type="spellStart"/>
      <w:r>
        <w:t>vnnd</w:t>
      </w:r>
      <w:proofErr w:type="spellEnd"/>
      <w:r>
        <w:t xml:space="preserve"> meine </w:t>
      </w:r>
      <w:proofErr w:type="spellStart"/>
      <w:r>
        <w:t>gebott</w:t>
      </w:r>
      <w:proofErr w:type="spellEnd"/>
      <w:r>
        <w:t xml:space="preserve"> halten.</w:t>
      </w:r>
      <w:r>
        <w:br/>
        <w:t>Das dritt.</w:t>
      </w:r>
      <w:r>
        <w:br/>
        <w:t xml:space="preserve">Du </w:t>
      </w:r>
      <w:proofErr w:type="spellStart"/>
      <w:r>
        <w:t>solt</w:t>
      </w:r>
      <w:proofErr w:type="spellEnd"/>
      <w:r>
        <w:t xml:space="preserve"> den </w:t>
      </w:r>
      <w:proofErr w:type="spellStart"/>
      <w:r>
        <w:t>NAmen</w:t>
      </w:r>
      <w:proofErr w:type="spellEnd"/>
      <w:r>
        <w:t xml:space="preserve"> des Herren deines </w:t>
      </w:r>
      <w:proofErr w:type="spellStart"/>
      <w:r>
        <w:t>Gots</w:t>
      </w:r>
      <w:proofErr w:type="spellEnd"/>
      <w:r>
        <w:t xml:space="preserve"> </w:t>
      </w:r>
      <w:proofErr w:type="spellStart"/>
      <w:r>
        <w:t>nit</w:t>
      </w:r>
      <w:proofErr w:type="spellEnd"/>
      <w:r>
        <w:t xml:space="preserve"> vergeblich </w:t>
      </w:r>
      <w:proofErr w:type="spellStart"/>
      <w:r>
        <w:t>füren</w:t>
      </w:r>
      <w:proofErr w:type="spellEnd"/>
      <w:r>
        <w:t xml:space="preserve">/ dann der Herr </w:t>
      </w:r>
      <w:proofErr w:type="spellStart"/>
      <w:r>
        <w:t>wirdt</w:t>
      </w:r>
      <w:proofErr w:type="spellEnd"/>
      <w:r>
        <w:t xml:space="preserve"> den </w:t>
      </w:r>
      <w:proofErr w:type="spellStart"/>
      <w:r>
        <w:t>nit</w:t>
      </w:r>
      <w:proofErr w:type="spellEnd"/>
      <w:r>
        <w:t xml:space="preserve"> </w:t>
      </w:r>
      <w:proofErr w:type="spellStart"/>
      <w:r>
        <w:t>vnschuldig</w:t>
      </w:r>
      <w:proofErr w:type="spellEnd"/>
      <w:r>
        <w:t xml:space="preserve"> halten/ der seinen Namen vergeblich </w:t>
      </w:r>
      <w:proofErr w:type="spellStart"/>
      <w:r>
        <w:t>füret</w:t>
      </w:r>
      <w:proofErr w:type="spellEnd"/>
      <w:r>
        <w:t>.</w:t>
      </w:r>
      <w:r>
        <w:br/>
        <w:t xml:space="preserve">Das </w:t>
      </w:r>
      <w:proofErr w:type="spellStart"/>
      <w:r>
        <w:t>vierdt</w:t>
      </w:r>
      <w:proofErr w:type="spellEnd"/>
      <w:r>
        <w:t>.</w:t>
      </w:r>
      <w:r>
        <w:br/>
      </w:r>
      <w:proofErr w:type="spellStart"/>
      <w:r>
        <w:t>Gedenck</w:t>
      </w:r>
      <w:proofErr w:type="spellEnd"/>
      <w:r>
        <w:t xml:space="preserve"> des </w:t>
      </w:r>
      <w:proofErr w:type="spellStart"/>
      <w:r>
        <w:t>Sabaths</w:t>
      </w:r>
      <w:proofErr w:type="spellEnd"/>
      <w:r>
        <w:t xml:space="preserve"> tags/ das du </w:t>
      </w:r>
      <w:proofErr w:type="spellStart"/>
      <w:r>
        <w:t>jn</w:t>
      </w:r>
      <w:proofErr w:type="spellEnd"/>
      <w:r>
        <w:t xml:space="preserve"> </w:t>
      </w:r>
      <w:proofErr w:type="spellStart"/>
      <w:r>
        <w:t>hailigest</w:t>
      </w:r>
      <w:proofErr w:type="spellEnd"/>
      <w:r>
        <w:t xml:space="preserve">/ sechs tag </w:t>
      </w:r>
      <w:proofErr w:type="spellStart"/>
      <w:r>
        <w:t>soltu</w:t>
      </w:r>
      <w:proofErr w:type="spellEnd"/>
      <w:r>
        <w:t xml:space="preserve"> </w:t>
      </w:r>
      <w:proofErr w:type="spellStart"/>
      <w:r>
        <w:t>arbaitten</w:t>
      </w:r>
      <w:proofErr w:type="spellEnd"/>
      <w:r>
        <w:t xml:space="preserve">/ </w:t>
      </w:r>
      <w:proofErr w:type="spellStart"/>
      <w:r>
        <w:t>vnd</w:t>
      </w:r>
      <w:proofErr w:type="spellEnd"/>
      <w:r>
        <w:t xml:space="preserve"> alle deine </w:t>
      </w:r>
      <w:proofErr w:type="spellStart"/>
      <w:r>
        <w:t>werck</w:t>
      </w:r>
      <w:proofErr w:type="spellEnd"/>
      <w:r>
        <w:t xml:space="preserve"> thun/ aber der </w:t>
      </w:r>
      <w:proofErr w:type="spellStart"/>
      <w:r>
        <w:t>sibendt</w:t>
      </w:r>
      <w:proofErr w:type="spellEnd"/>
      <w:r>
        <w:t xml:space="preserve"> tag ist der </w:t>
      </w:r>
      <w:proofErr w:type="spellStart"/>
      <w:r>
        <w:t>Sabath</w:t>
      </w:r>
      <w:proofErr w:type="spellEnd"/>
      <w:r>
        <w:t xml:space="preserve"> des Herrn deines Gottes/ da </w:t>
      </w:r>
      <w:proofErr w:type="spellStart"/>
      <w:r>
        <w:t>soltu</w:t>
      </w:r>
      <w:proofErr w:type="spellEnd"/>
      <w:r>
        <w:t xml:space="preserve"> </w:t>
      </w:r>
      <w:proofErr w:type="spellStart"/>
      <w:r>
        <w:t>kain</w:t>
      </w:r>
      <w:proofErr w:type="spellEnd"/>
      <w:r>
        <w:t xml:space="preserve"> </w:t>
      </w:r>
      <w:proofErr w:type="spellStart"/>
      <w:r>
        <w:t>werck</w:t>
      </w:r>
      <w:proofErr w:type="spellEnd"/>
      <w:r>
        <w:t xml:space="preserve"> thun/ noch dein Sun/ noch dein Tochter/ dein Knecht/ noch dein </w:t>
      </w:r>
      <w:proofErr w:type="spellStart"/>
      <w:r>
        <w:t>Magdt</w:t>
      </w:r>
      <w:proofErr w:type="spellEnd"/>
      <w:r>
        <w:t xml:space="preserve">/ noch dein </w:t>
      </w:r>
      <w:proofErr w:type="spellStart"/>
      <w:r>
        <w:t>vich</w:t>
      </w:r>
      <w:proofErr w:type="spellEnd"/>
      <w:r>
        <w:t xml:space="preserve">/ noch dein </w:t>
      </w:r>
      <w:proofErr w:type="spellStart"/>
      <w:r>
        <w:t>Frembdling</w:t>
      </w:r>
      <w:proofErr w:type="spellEnd"/>
      <w:r>
        <w:t xml:space="preserve">/ der in deiner statt </w:t>
      </w:r>
      <w:proofErr w:type="spellStart"/>
      <w:r>
        <w:t>thor</w:t>
      </w:r>
      <w:proofErr w:type="spellEnd"/>
      <w:r>
        <w:t xml:space="preserve"> ist/ dann sechs tag </w:t>
      </w:r>
      <w:proofErr w:type="spellStart"/>
      <w:r>
        <w:t>hatt</w:t>
      </w:r>
      <w:proofErr w:type="spellEnd"/>
      <w:r>
        <w:t xml:space="preserve"> der Herr </w:t>
      </w:r>
      <w:proofErr w:type="spellStart"/>
      <w:r>
        <w:t>himel</w:t>
      </w:r>
      <w:proofErr w:type="spellEnd"/>
      <w:r>
        <w:t xml:space="preserve"> </w:t>
      </w:r>
      <w:proofErr w:type="spellStart"/>
      <w:r>
        <w:t>vnd</w:t>
      </w:r>
      <w:proofErr w:type="spellEnd"/>
      <w:r>
        <w:t xml:space="preserve"> erden gemacht/ das Meer </w:t>
      </w:r>
      <w:proofErr w:type="spellStart"/>
      <w:r>
        <w:t>vnd</w:t>
      </w:r>
      <w:proofErr w:type="spellEnd"/>
      <w:r>
        <w:t xml:space="preserve"> alles was darinnen ist/ </w:t>
      </w:r>
      <w:proofErr w:type="spellStart"/>
      <w:r>
        <w:t>vnd</w:t>
      </w:r>
      <w:proofErr w:type="spellEnd"/>
      <w:r>
        <w:t xml:space="preserve"> </w:t>
      </w:r>
      <w:proofErr w:type="spellStart"/>
      <w:r>
        <w:t>ruwet</w:t>
      </w:r>
      <w:proofErr w:type="spellEnd"/>
      <w:r>
        <w:t xml:space="preserve"> am siebenden tag/ </w:t>
      </w:r>
      <w:proofErr w:type="spellStart"/>
      <w:r>
        <w:t>Darumb</w:t>
      </w:r>
      <w:proofErr w:type="spellEnd"/>
      <w:r>
        <w:t xml:space="preserve"> hat der Herr den </w:t>
      </w:r>
      <w:proofErr w:type="spellStart"/>
      <w:r>
        <w:t>Sabath</w:t>
      </w:r>
      <w:proofErr w:type="spellEnd"/>
      <w:r>
        <w:t xml:space="preserve"> gesegnet/ </w:t>
      </w:r>
      <w:proofErr w:type="spellStart"/>
      <w:r>
        <w:t>vnd</w:t>
      </w:r>
      <w:proofErr w:type="spellEnd"/>
      <w:r>
        <w:t xml:space="preserve"> </w:t>
      </w:r>
      <w:proofErr w:type="spellStart"/>
      <w:r>
        <w:t>jn</w:t>
      </w:r>
      <w:proofErr w:type="spellEnd"/>
      <w:r>
        <w:t xml:space="preserve"> </w:t>
      </w:r>
      <w:proofErr w:type="spellStart"/>
      <w:r>
        <w:t>gehailiget</w:t>
      </w:r>
      <w:proofErr w:type="spellEnd"/>
      <w:r>
        <w:t>.</w:t>
      </w:r>
      <w:r>
        <w:br/>
        <w:t xml:space="preserve">Das </w:t>
      </w:r>
      <w:proofErr w:type="spellStart"/>
      <w:r>
        <w:t>fünfft</w:t>
      </w:r>
      <w:proofErr w:type="spellEnd"/>
      <w:r>
        <w:t>.</w:t>
      </w:r>
      <w:r>
        <w:br/>
        <w:t xml:space="preserve">Du </w:t>
      </w:r>
      <w:proofErr w:type="spellStart"/>
      <w:r>
        <w:t>solt</w:t>
      </w:r>
      <w:proofErr w:type="spellEnd"/>
      <w:r>
        <w:t xml:space="preserve"> dein Vatter/ </w:t>
      </w:r>
      <w:proofErr w:type="spellStart"/>
      <w:r>
        <w:t>vnd</w:t>
      </w:r>
      <w:proofErr w:type="spellEnd"/>
      <w:r>
        <w:t xml:space="preserve"> dein </w:t>
      </w:r>
      <w:proofErr w:type="spellStart"/>
      <w:r>
        <w:t>Muter</w:t>
      </w:r>
      <w:proofErr w:type="spellEnd"/>
      <w:r>
        <w:t xml:space="preserve"> ehren/ </w:t>
      </w:r>
      <w:proofErr w:type="spellStart"/>
      <w:r>
        <w:t>auff</w:t>
      </w:r>
      <w:proofErr w:type="spellEnd"/>
      <w:r>
        <w:t xml:space="preserve"> das du lang lebest/ in dem </w:t>
      </w:r>
      <w:proofErr w:type="spellStart"/>
      <w:r>
        <w:t>land</w:t>
      </w:r>
      <w:proofErr w:type="spellEnd"/>
      <w:r>
        <w:t xml:space="preserve"> das dir der Herr dein Gott geben </w:t>
      </w:r>
      <w:proofErr w:type="spellStart"/>
      <w:r>
        <w:t>wirt</w:t>
      </w:r>
      <w:proofErr w:type="spellEnd"/>
      <w:r>
        <w:t>.</w:t>
      </w:r>
      <w:r>
        <w:br/>
        <w:t>Das sechst.</w:t>
      </w:r>
      <w:r>
        <w:br/>
        <w:t xml:space="preserve">Du </w:t>
      </w:r>
      <w:proofErr w:type="spellStart"/>
      <w:r>
        <w:t>solt</w:t>
      </w:r>
      <w:proofErr w:type="spellEnd"/>
      <w:r>
        <w:t xml:space="preserve"> </w:t>
      </w:r>
      <w:proofErr w:type="spellStart"/>
      <w:r>
        <w:t>nit</w:t>
      </w:r>
      <w:proofErr w:type="spellEnd"/>
      <w:r>
        <w:t xml:space="preserve"> Tödten.</w:t>
      </w:r>
      <w:r>
        <w:br/>
        <w:t xml:space="preserve">Das </w:t>
      </w:r>
      <w:proofErr w:type="spellStart"/>
      <w:r>
        <w:t>sibendt</w:t>
      </w:r>
      <w:proofErr w:type="spellEnd"/>
      <w:r>
        <w:t>.</w:t>
      </w:r>
      <w:r>
        <w:br/>
        <w:t xml:space="preserve">Du </w:t>
      </w:r>
      <w:proofErr w:type="spellStart"/>
      <w:r>
        <w:t>solt</w:t>
      </w:r>
      <w:proofErr w:type="spellEnd"/>
      <w:r>
        <w:t xml:space="preserve"> </w:t>
      </w:r>
      <w:proofErr w:type="spellStart"/>
      <w:r>
        <w:t>nit</w:t>
      </w:r>
      <w:proofErr w:type="spellEnd"/>
      <w:r>
        <w:t xml:space="preserve"> </w:t>
      </w:r>
      <w:proofErr w:type="spellStart"/>
      <w:r>
        <w:t>Ehbrechen</w:t>
      </w:r>
      <w:proofErr w:type="spellEnd"/>
      <w:r>
        <w:t>.</w:t>
      </w:r>
      <w:r>
        <w:br/>
        <w:t>Das acht.</w:t>
      </w:r>
      <w:r>
        <w:br/>
        <w:t xml:space="preserve">Du </w:t>
      </w:r>
      <w:proofErr w:type="spellStart"/>
      <w:r>
        <w:t>solt</w:t>
      </w:r>
      <w:proofErr w:type="spellEnd"/>
      <w:r>
        <w:t xml:space="preserve"> </w:t>
      </w:r>
      <w:proofErr w:type="spellStart"/>
      <w:r>
        <w:t>nit</w:t>
      </w:r>
      <w:proofErr w:type="spellEnd"/>
      <w:r>
        <w:t xml:space="preserve"> </w:t>
      </w:r>
      <w:proofErr w:type="spellStart"/>
      <w:r>
        <w:t>Steelen</w:t>
      </w:r>
      <w:proofErr w:type="spellEnd"/>
      <w:r>
        <w:t>.</w:t>
      </w:r>
      <w:r>
        <w:br/>
        <w:t xml:space="preserve">Das </w:t>
      </w:r>
      <w:proofErr w:type="spellStart"/>
      <w:r>
        <w:t>neündt</w:t>
      </w:r>
      <w:proofErr w:type="spellEnd"/>
      <w:r>
        <w:t>.</w:t>
      </w:r>
      <w:r>
        <w:br/>
        <w:t xml:space="preserve">Du </w:t>
      </w:r>
      <w:proofErr w:type="spellStart"/>
      <w:r>
        <w:t>solt</w:t>
      </w:r>
      <w:proofErr w:type="spellEnd"/>
      <w:r>
        <w:t xml:space="preserve"> </w:t>
      </w:r>
      <w:proofErr w:type="spellStart"/>
      <w:r>
        <w:t>kain</w:t>
      </w:r>
      <w:proofErr w:type="spellEnd"/>
      <w:r>
        <w:t xml:space="preserve"> falsche </w:t>
      </w:r>
      <w:proofErr w:type="spellStart"/>
      <w:r>
        <w:t>Zeügknuß</w:t>
      </w:r>
      <w:proofErr w:type="spellEnd"/>
      <w:r>
        <w:t xml:space="preserve"> reden wider deinen nächsten.</w:t>
      </w:r>
      <w:r>
        <w:br/>
        <w:t xml:space="preserve">Das </w:t>
      </w:r>
      <w:proofErr w:type="spellStart"/>
      <w:r>
        <w:t>zehend</w:t>
      </w:r>
      <w:proofErr w:type="spellEnd"/>
      <w:r>
        <w:t>.</w:t>
      </w:r>
      <w:r>
        <w:br/>
        <w:t xml:space="preserve">Du </w:t>
      </w:r>
      <w:proofErr w:type="spellStart"/>
      <w:r>
        <w:t>solt</w:t>
      </w:r>
      <w:proofErr w:type="spellEnd"/>
      <w:r>
        <w:t xml:space="preserve"> dich </w:t>
      </w:r>
      <w:proofErr w:type="spellStart"/>
      <w:r>
        <w:t>nit</w:t>
      </w:r>
      <w:proofErr w:type="spellEnd"/>
      <w:r>
        <w:t xml:space="preserve"> lassen </w:t>
      </w:r>
      <w:proofErr w:type="spellStart"/>
      <w:r>
        <w:t>gelusten</w:t>
      </w:r>
      <w:proofErr w:type="spellEnd"/>
      <w:r>
        <w:t xml:space="preserve"> deines nächsten </w:t>
      </w:r>
      <w:proofErr w:type="spellStart"/>
      <w:r>
        <w:t>hauß</w:t>
      </w:r>
      <w:proofErr w:type="spellEnd"/>
      <w:r>
        <w:t xml:space="preserve">/ du </w:t>
      </w:r>
      <w:proofErr w:type="spellStart"/>
      <w:r>
        <w:t>solt</w:t>
      </w:r>
      <w:proofErr w:type="spellEnd"/>
      <w:r>
        <w:t xml:space="preserve"> dich </w:t>
      </w:r>
      <w:proofErr w:type="spellStart"/>
      <w:r>
        <w:t>nit</w:t>
      </w:r>
      <w:proofErr w:type="spellEnd"/>
      <w:r>
        <w:t xml:space="preserve"> lassen </w:t>
      </w:r>
      <w:proofErr w:type="spellStart"/>
      <w:r>
        <w:t>gelusten</w:t>
      </w:r>
      <w:proofErr w:type="spellEnd"/>
      <w:r>
        <w:t xml:space="preserve"> deines nächsten Weibs/ noch seines Knechts/ noch seiner </w:t>
      </w:r>
      <w:proofErr w:type="spellStart"/>
      <w:r>
        <w:t>Magdt</w:t>
      </w:r>
      <w:proofErr w:type="spellEnd"/>
      <w:r>
        <w:t xml:space="preserve">/ noch seines Ochsen/ noch seines Esels/ noch alles das dein nächster hat. </w:t>
      </w:r>
    </w:p>
    <w:p w14:paraId="2E3F6465" w14:textId="77777777" w:rsidR="000D6773" w:rsidRDefault="000D6773" w:rsidP="000D6773">
      <w:pPr>
        <w:pStyle w:val="StandardWeb"/>
      </w:pPr>
      <w:r>
        <w:rPr>
          <w:rStyle w:val="Fett"/>
          <w:rFonts w:eastAsiaTheme="majorEastAsia"/>
        </w:rPr>
        <w:t>Vatter</w:t>
      </w:r>
      <w:r>
        <w:br/>
        <w:t xml:space="preserve">Was ist </w:t>
      </w:r>
      <w:proofErr w:type="spellStart"/>
      <w:r>
        <w:t>diß</w:t>
      </w:r>
      <w:proofErr w:type="spellEnd"/>
      <w:r>
        <w:t xml:space="preserve">. Ich bin dein Gott? </w:t>
      </w:r>
    </w:p>
    <w:p w14:paraId="50FB4511" w14:textId="77777777" w:rsidR="000D6773" w:rsidRDefault="000D6773" w:rsidP="000D6773">
      <w:pPr>
        <w:pStyle w:val="StandardWeb"/>
      </w:pPr>
      <w:r>
        <w:rPr>
          <w:rStyle w:val="Fett"/>
          <w:rFonts w:eastAsiaTheme="majorEastAsia"/>
        </w:rPr>
        <w:t>Kind</w:t>
      </w:r>
      <w:r>
        <w:br/>
        <w:t xml:space="preserve">Dein </w:t>
      </w:r>
      <w:proofErr w:type="spellStart"/>
      <w:r>
        <w:t>Hayland</w:t>
      </w:r>
      <w:proofErr w:type="spellEnd"/>
      <w:r>
        <w:t xml:space="preserve"> an leib </w:t>
      </w:r>
      <w:proofErr w:type="spellStart"/>
      <w:r>
        <w:t>vnd</w:t>
      </w:r>
      <w:proofErr w:type="spellEnd"/>
      <w:r>
        <w:t xml:space="preserve"> </w:t>
      </w:r>
      <w:proofErr w:type="spellStart"/>
      <w:r>
        <w:t>seel</w:t>
      </w:r>
      <w:proofErr w:type="spellEnd"/>
      <w:r>
        <w:t xml:space="preserve">/ </w:t>
      </w:r>
      <w:proofErr w:type="spellStart"/>
      <w:r>
        <w:t>zeytlich</w:t>
      </w:r>
      <w:proofErr w:type="spellEnd"/>
      <w:r>
        <w:t xml:space="preserve"> </w:t>
      </w:r>
      <w:proofErr w:type="spellStart"/>
      <w:r>
        <w:t>vnd</w:t>
      </w:r>
      <w:proofErr w:type="spellEnd"/>
      <w:r>
        <w:t xml:space="preserve"> ewig. </w:t>
      </w:r>
    </w:p>
    <w:p w14:paraId="529576DD" w14:textId="77777777" w:rsidR="000D6773" w:rsidRDefault="000D6773" w:rsidP="000D6773">
      <w:pPr>
        <w:pStyle w:val="StandardWeb"/>
      </w:pPr>
      <w:r>
        <w:rPr>
          <w:rStyle w:val="Fett"/>
          <w:rFonts w:eastAsiaTheme="majorEastAsia"/>
        </w:rPr>
        <w:t>Vatter</w:t>
      </w:r>
      <w:r>
        <w:br/>
        <w:t xml:space="preserve">Was </w:t>
      </w:r>
      <w:proofErr w:type="spellStart"/>
      <w:r>
        <w:t>verstehestu</w:t>
      </w:r>
      <w:proofErr w:type="spellEnd"/>
      <w:r>
        <w:t xml:space="preserve"> bey dem? Der ich dich </w:t>
      </w:r>
      <w:proofErr w:type="spellStart"/>
      <w:r>
        <w:t>auß</w:t>
      </w:r>
      <w:proofErr w:type="spellEnd"/>
      <w:r>
        <w:t xml:space="preserve"> dem </w:t>
      </w:r>
      <w:proofErr w:type="spellStart"/>
      <w:r>
        <w:t>land</w:t>
      </w:r>
      <w:proofErr w:type="spellEnd"/>
      <w:r>
        <w:t xml:space="preserve"> </w:t>
      </w:r>
      <w:proofErr w:type="spellStart"/>
      <w:r>
        <w:t>Egypti</w:t>
      </w:r>
      <w:proofErr w:type="spellEnd"/>
      <w:r>
        <w:t xml:space="preserve"> </w:t>
      </w:r>
      <w:proofErr w:type="spellStart"/>
      <w:r>
        <w:t>gefüret</w:t>
      </w:r>
      <w:proofErr w:type="spellEnd"/>
      <w:r>
        <w:t xml:space="preserve"> habe? </w:t>
      </w:r>
    </w:p>
    <w:p w14:paraId="4AFDE662" w14:textId="77777777" w:rsidR="000D6773" w:rsidRDefault="000D6773" w:rsidP="000D6773">
      <w:pPr>
        <w:pStyle w:val="StandardWeb"/>
      </w:pPr>
      <w:r>
        <w:rPr>
          <w:rStyle w:val="Fett"/>
          <w:rFonts w:eastAsiaTheme="majorEastAsia"/>
        </w:rPr>
        <w:t>Kind</w:t>
      </w:r>
      <w:r>
        <w:br/>
        <w:t xml:space="preserve">Das der Herr als dann sich </w:t>
      </w:r>
      <w:proofErr w:type="spellStart"/>
      <w:r>
        <w:t>vnsern</w:t>
      </w:r>
      <w:proofErr w:type="spellEnd"/>
      <w:r>
        <w:t xml:space="preserve"> Gott/ das ist </w:t>
      </w:r>
      <w:proofErr w:type="spellStart"/>
      <w:r>
        <w:t>Hayland</w:t>
      </w:r>
      <w:proofErr w:type="spellEnd"/>
      <w:r>
        <w:t xml:space="preserve"> an leib </w:t>
      </w:r>
      <w:proofErr w:type="spellStart"/>
      <w:r>
        <w:t>vnd</w:t>
      </w:r>
      <w:proofErr w:type="spellEnd"/>
      <w:r>
        <w:t xml:space="preserve"> </w:t>
      </w:r>
      <w:proofErr w:type="spellStart"/>
      <w:r>
        <w:t>seel</w:t>
      </w:r>
      <w:proofErr w:type="spellEnd"/>
      <w:r>
        <w:t xml:space="preserve"> </w:t>
      </w:r>
      <w:proofErr w:type="spellStart"/>
      <w:r>
        <w:t>beweyset</w:t>
      </w:r>
      <w:proofErr w:type="spellEnd"/>
      <w:r>
        <w:t xml:space="preserve">/ wann er </w:t>
      </w:r>
      <w:proofErr w:type="spellStart"/>
      <w:r>
        <w:t>vns</w:t>
      </w:r>
      <w:proofErr w:type="spellEnd"/>
      <w:r>
        <w:t xml:space="preserve"> durch sein </w:t>
      </w:r>
      <w:proofErr w:type="spellStart"/>
      <w:r>
        <w:t>wort</w:t>
      </w:r>
      <w:proofErr w:type="spellEnd"/>
      <w:r>
        <w:t xml:space="preserve"> zu seinem </w:t>
      </w:r>
      <w:proofErr w:type="spellStart"/>
      <w:r>
        <w:t>volck</w:t>
      </w:r>
      <w:proofErr w:type="spellEnd"/>
      <w:r>
        <w:t xml:space="preserve"> </w:t>
      </w:r>
      <w:proofErr w:type="spellStart"/>
      <w:r>
        <w:t>inn</w:t>
      </w:r>
      <w:proofErr w:type="spellEnd"/>
      <w:r>
        <w:t xml:space="preserve"> sein </w:t>
      </w:r>
      <w:proofErr w:type="spellStart"/>
      <w:r>
        <w:t>gemain</w:t>
      </w:r>
      <w:proofErr w:type="spellEnd"/>
      <w:r>
        <w:t xml:space="preserve"> </w:t>
      </w:r>
      <w:proofErr w:type="spellStart"/>
      <w:r>
        <w:t>beruffet</w:t>
      </w:r>
      <w:proofErr w:type="spellEnd"/>
      <w:r>
        <w:t xml:space="preserve">/ </w:t>
      </w:r>
      <w:proofErr w:type="spellStart"/>
      <w:r>
        <w:t>vnd</w:t>
      </w:r>
      <w:proofErr w:type="spellEnd"/>
      <w:r>
        <w:t xml:space="preserve"> </w:t>
      </w:r>
      <w:proofErr w:type="spellStart"/>
      <w:r>
        <w:t>auffnimmet</w:t>
      </w:r>
      <w:proofErr w:type="spellEnd"/>
      <w:r>
        <w:t xml:space="preserve">/ als er den Israeliten </w:t>
      </w:r>
      <w:proofErr w:type="spellStart"/>
      <w:r>
        <w:t>thet</w:t>
      </w:r>
      <w:proofErr w:type="spellEnd"/>
      <w:r>
        <w:t xml:space="preserve">/ da er </w:t>
      </w:r>
      <w:proofErr w:type="spellStart"/>
      <w:r>
        <w:t>sy</w:t>
      </w:r>
      <w:proofErr w:type="spellEnd"/>
      <w:r>
        <w:t xml:space="preserve"> </w:t>
      </w:r>
      <w:proofErr w:type="spellStart"/>
      <w:r>
        <w:t>auß</w:t>
      </w:r>
      <w:proofErr w:type="spellEnd"/>
      <w:r>
        <w:t xml:space="preserve"> Egypten </w:t>
      </w:r>
      <w:proofErr w:type="spellStart"/>
      <w:r>
        <w:t>füret</w:t>
      </w:r>
      <w:proofErr w:type="spellEnd"/>
      <w:r>
        <w:t xml:space="preserve">. </w:t>
      </w:r>
    </w:p>
    <w:p w14:paraId="097C1F3D"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hanget dran/ </w:t>
      </w:r>
      <w:proofErr w:type="spellStart"/>
      <w:r>
        <w:t>Auß</w:t>
      </w:r>
      <w:proofErr w:type="spellEnd"/>
      <w:r>
        <w:t xml:space="preserve"> dem </w:t>
      </w:r>
      <w:proofErr w:type="spellStart"/>
      <w:r>
        <w:t>diensthauß</w:t>
      </w:r>
      <w:proofErr w:type="spellEnd"/>
      <w:r>
        <w:t xml:space="preserve">? </w:t>
      </w:r>
    </w:p>
    <w:p w14:paraId="79C70E45" w14:textId="77777777" w:rsidR="000D6773" w:rsidRDefault="000D6773" w:rsidP="000D6773">
      <w:pPr>
        <w:pStyle w:val="StandardWeb"/>
      </w:pPr>
      <w:r>
        <w:rPr>
          <w:rStyle w:val="Fett"/>
          <w:rFonts w:eastAsiaTheme="majorEastAsia"/>
        </w:rPr>
        <w:t>Kind</w:t>
      </w:r>
      <w:r>
        <w:br/>
        <w:t xml:space="preserve">Der Herr </w:t>
      </w:r>
      <w:proofErr w:type="spellStart"/>
      <w:r>
        <w:t>wille</w:t>
      </w:r>
      <w:proofErr w:type="spellEnd"/>
      <w:r>
        <w:t xml:space="preserve"> </w:t>
      </w:r>
      <w:proofErr w:type="spellStart"/>
      <w:r>
        <w:t>vns</w:t>
      </w:r>
      <w:proofErr w:type="spellEnd"/>
      <w:r>
        <w:t xml:space="preserve"> </w:t>
      </w:r>
      <w:proofErr w:type="spellStart"/>
      <w:r>
        <w:t>erinneren</w:t>
      </w:r>
      <w:proofErr w:type="spellEnd"/>
      <w:r>
        <w:t xml:space="preserve">/ wann wir </w:t>
      </w:r>
      <w:proofErr w:type="spellStart"/>
      <w:r>
        <w:t>jm</w:t>
      </w:r>
      <w:proofErr w:type="spellEnd"/>
      <w:r>
        <w:t xml:space="preserve"> </w:t>
      </w:r>
      <w:proofErr w:type="spellStart"/>
      <w:r>
        <w:t>nit</w:t>
      </w:r>
      <w:proofErr w:type="spellEnd"/>
      <w:r>
        <w:t xml:space="preserve"> in der gehorsame seines </w:t>
      </w:r>
      <w:proofErr w:type="spellStart"/>
      <w:r>
        <w:t>worts</w:t>
      </w:r>
      <w:proofErr w:type="spellEnd"/>
      <w:r>
        <w:t xml:space="preserve"> dienen/ das wir den schweren Tyrannen/ der bösen </w:t>
      </w:r>
      <w:proofErr w:type="spellStart"/>
      <w:r>
        <w:t>gaistern</w:t>
      </w:r>
      <w:proofErr w:type="spellEnd"/>
      <w:r>
        <w:t xml:space="preserve"> </w:t>
      </w:r>
      <w:proofErr w:type="spellStart"/>
      <w:r>
        <w:t>vnnd</w:t>
      </w:r>
      <w:proofErr w:type="spellEnd"/>
      <w:r>
        <w:t xml:space="preserve"> </w:t>
      </w:r>
      <w:proofErr w:type="spellStart"/>
      <w:r>
        <w:t>leüten</w:t>
      </w:r>
      <w:proofErr w:type="spellEnd"/>
      <w:r>
        <w:t xml:space="preserve"> müssen </w:t>
      </w:r>
      <w:proofErr w:type="spellStart"/>
      <w:r>
        <w:t>vnderworffen</w:t>
      </w:r>
      <w:proofErr w:type="spellEnd"/>
      <w:r>
        <w:t xml:space="preserve"> sein/ wie die Israeliten in Egypten dem Pharao </w:t>
      </w:r>
      <w:proofErr w:type="spellStart"/>
      <w:r>
        <w:t>vnderworffen</w:t>
      </w:r>
      <w:proofErr w:type="spellEnd"/>
      <w:r>
        <w:t xml:space="preserve"> waren. </w:t>
      </w:r>
    </w:p>
    <w:p w14:paraId="647B6639"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w:t>
      </w:r>
      <w:proofErr w:type="spellStart"/>
      <w:r>
        <w:t>fahet</w:t>
      </w:r>
      <w:proofErr w:type="spellEnd"/>
      <w:r>
        <w:t xml:space="preserve"> er seine leer </w:t>
      </w:r>
      <w:proofErr w:type="spellStart"/>
      <w:r>
        <w:t>vnd</w:t>
      </w:r>
      <w:proofErr w:type="spellEnd"/>
      <w:r>
        <w:t xml:space="preserve"> gebot also an? </w:t>
      </w:r>
    </w:p>
    <w:p w14:paraId="6D0D8DF8" w14:textId="77777777" w:rsidR="000D6773" w:rsidRDefault="000D6773" w:rsidP="000D6773">
      <w:pPr>
        <w:pStyle w:val="StandardWeb"/>
      </w:pPr>
      <w:r>
        <w:rPr>
          <w:rStyle w:val="Fett"/>
          <w:rFonts w:eastAsiaTheme="majorEastAsia"/>
        </w:rPr>
        <w:t>Kind</w:t>
      </w:r>
      <w:r>
        <w:br/>
        <w:t xml:space="preserve">Das es </w:t>
      </w:r>
      <w:proofErr w:type="spellStart"/>
      <w:r>
        <w:t>nit</w:t>
      </w:r>
      <w:proofErr w:type="spellEnd"/>
      <w:r>
        <w:t xml:space="preserve"> </w:t>
      </w:r>
      <w:proofErr w:type="spellStart"/>
      <w:r>
        <w:t>müglich</w:t>
      </w:r>
      <w:proofErr w:type="spellEnd"/>
      <w:r>
        <w:t xml:space="preserve"> ist/ das sein leer </w:t>
      </w:r>
      <w:proofErr w:type="spellStart"/>
      <w:r>
        <w:t>vnd</w:t>
      </w:r>
      <w:proofErr w:type="spellEnd"/>
      <w:r>
        <w:t xml:space="preserve"> </w:t>
      </w:r>
      <w:proofErr w:type="spellStart"/>
      <w:r>
        <w:t>gebott</w:t>
      </w:r>
      <w:proofErr w:type="spellEnd"/>
      <w:r>
        <w:t xml:space="preserve"> etwas </w:t>
      </w:r>
      <w:proofErr w:type="spellStart"/>
      <w:r>
        <w:t>frucht</w:t>
      </w:r>
      <w:proofErr w:type="spellEnd"/>
      <w:r>
        <w:t xml:space="preserve"> bey </w:t>
      </w:r>
      <w:proofErr w:type="spellStart"/>
      <w:r>
        <w:t>vns</w:t>
      </w:r>
      <w:proofErr w:type="spellEnd"/>
      <w:r>
        <w:t xml:space="preserve"> schaffe/ wann wir </w:t>
      </w:r>
      <w:proofErr w:type="spellStart"/>
      <w:r>
        <w:t>vns</w:t>
      </w:r>
      <w:proofErr w:type="spellEnd"/>
      <w:r>
        <w:t xml:space="preserve"> </w:t>
      </w:r>
      <w:proofErr w:type="spellStart"/>
      <w:r>
        <w:t>nit</w:t>
      </w:r>
      <w:proofErr w:type="spellEnd"/>
      <w:r>
        <w:t xml:space="preserve"> vor allem zu </w:t>
      </w:r>
      <w:proofErr w:type="spellStart"/>
      <w:r>
        <w:t>jm</w:t>
      </w:r>
      <w:proofErr w:type="spellEnd"/>
      <w:r>
        <w:t xml:space="preserve"> des vertrösten/ das er </w:t>
      </w:r>
      <w:proofErr w:type="spellStart"/>
      <w:r>
        <w:t>vnser</w:t>
      </w:r>
      <w:proofErr w:type="spellEnd"/>
      <w:r>
        <w:t xml:space="preserve"> Gott </w:t>
      </w:r>
      <w:proofErr w:type="spellStart"/>
      <w:r>
        <w:t>vnd</w:t>
      </w:r>
      <w:proofErr w:type="spellEnd"/>
      <w:r>
        <w:t xml:space="preserve"> </w:t>
      </w:r>
      <w:proofErr w:type="spellStart"/>
      <w:r>
        <w:t>Hayland</w:t>
      </w:r>
      <w:proofErr w:type="spellEnd"/>
      <w:r>
        <w:t xml:space="preserve"> sein wölle. </w:t>
      </w:r>
    </w:p>
    <w:p w14:paraId="3C0C4733" w14:textId="77777777" w:rsidR="000D6773" w:rsidRDefault="000D6773" w:rsidP="000D6773">
      <w:pPr>
        <w:pStyle w:val="StandardWeb"/>
      </w:pPr>
      <w:r>
        <w:rPr>
          <w:rStyle w:val="Fett"/>
          <w:rFonts w:eastAsiaTheme="majorEastAsia"/>
        </w:rPr>
        <w:t>Vatter</w:t>
      </w:r>
      <w:r>
        <w:br/>
        <w:t xml:space="preserve">Was ist das/ Du </w:t>
      </w:r>
      <w:proofErr w:type="spellStart"/>
      <w:r>
        <w:t>solt</w:t>
      </w:r>
      <w:proofErr w:type="spellEnd"/>
      <w:r>
        <w:t xml:space="preserve"> </w:t>
      </w:r>
      <w:proofErr w:type="spellStart"/>
      <w:r>
        <w:t>kain</w:t>
      </w:r>
      <w:proofErr w:type="spellEnd"/>
      <w:r>
        <w:t xml:space="preserve"> andere Götter vor mir haben. </w:t>
      </w:r>
    </w:p>
    <w:p w14:paraId="3E143CC7" w14:textId="77777777" w:rsidR="000D6773" w:rsidRDefault="000D6773" w:rsidP="000D6773">
      <w:pPr>
        <w:pStyle w:val="StandardWeb"/>
      </w:pPr>
      <w:r>
        <w:rPr>
          <w:rStyle w:val="Fett"/>
          <w:rFonts w:eastAsiaTheme="majorEastAsia"/>
        </w:rPr>
        <w:t>Kind</w:t>
      </w:r>
      <w:r>
        <w:br/>
        <w:t xml:space="preserve">Du </w:t>
      </w:r>
      <w:proofErr w:type="spellStart"/>
      <w:r>
        <w:t>solt</w:t>
      </w:r>
      <w:proofErr w:type="spellEnd"/>
      <w:r>
        <w:t xml:space="preserve"> Göttliche </w:t>
      </w:r>
      <w:proofErr w:type="spellStart"/>
      <w:r>
        <w:t>hülff</w:t>
      </w:r>
      <w:proofErr w:type="spellEnd"/>
      <w:r>
        <w:t xml:space="preserve"> </w:t>
      </w:r>
      <w:proofErr w:type="spellStart"/>
      <w:r>
        <w:t>sunst</w:t>
      </w:r>
      <w:proofErr w:type="spellEnd"/>
      <w:r>
        <w:t xml:space="preserve"> bey </w:t>
      </w:r>
      <w:proofErr w:type="spellStart"/>
      <w:r>
        <w:t>niemandt</w:t>
      </w:r>
      <w:proofErr w:type="spellEnd"/>
      <w:r>
        <w:t xml:space="preserve"> suchen/ dann bey mir. </w:t>
      </w:r>
    </w:p>
    <w:p w14:paraId="296C828C" w14:textId="77777777" w:rsidR="000D6773" w:rsidRDefault="000D6773" w:rsidP="000D6773">
      <w:pPr>
        <w:pStyle w:val="StandardWeb"/>
      </w:pPr>
      <w:r>
        <w:rPr>
          <w:rStyle w:val="Fett"/>
          <w:rFonts w:eastAsiaTheme="majorEastAsia"/>
        </w:rPr>
        <w:t>Vatter</w:t>
      </w:r>
      <w:r>
        <w:br/>
        <w:t xml:space="preserve">Was ist Göttliche </w:t>
      </w:r>
      <w:proofErr w:type="spellStart"/>
      <w:r>
        <w:t>hülff</w:t>
      </w:r>
      <w:proofErr w:type="spellEnd"/>
      <w:r>
        <w:t xml:space="preserve">? </w:t>
      </w:r>
    </w:p>
    <w:p w14:paraId="42D9100C" w14:textId="77777777" w:rsidR="000D6773" w:rsidRDefault="000D6773" w:rsidP="000D6773">
      <w:pPr>
        <w:pStyle w:val="StandardWeb"/>
      </w:pPr>
      <w:r>
        <w:rPr>
          <w:rStyle w:val="Fett"/>
          <w:rFonts w:eastAsiaTheme="majorEastAsia"/>
        </w:rPr>
        <w:t>Kind</w:t>
      </w:r>
      <w:r>
        <w:br/>
        <w:t xml:space="preserve">Abtrag der </w:t>
      </w:r>
      <w:proofErr w:type="spellStart"/>
      <w:r>
        <w:t>sünden</w:t>
      </w:r>
      <w:proofErr w:type="spellEnd"/>
      <w:r>
        <w:t xml:space="preserve">/ glück </w:t>
      </w:r>
      <w:proofErr w:type="spellStart"/>
      <w:r>
        <w:t>vnnd</w:t>
      </w:r>
      <w:proofErr w:type="spellEnd"/>
      <w:r>
        <w:t xml:space="preserve"> </w:t>
      </w:r>
      <w:proofErr w:type="spellStart"/>
      <w:r>
        <w:t>hayl</w:t>
      </w:r>
      <w:proofErr w:type="spellEnd"/>
      <w:r>
        <w:t xml:space="preserve"> zu leib </w:t>
      </w:r>
      <w:proofErr w:type="spellStart"/>
      <w:r>
        <w:t>vnd</w:t>
      </w:r>
      <w:proofErr w:type="spellEnd"/>
      <w:r>
        <w:t xml:space="preserve"> </w:t>
      </w:r>
      <w:proofErr w:type="spellStart"/>
      <w:r>
        <w:t>seel</w:t>
      </w:r>
      <w:proofErr w:type="spellEnd"/>
      <w:r>
        <w:t xml:space="preserve">. </w:t>
      </w:r>
    </w:p>
    <w:p w14:paraId="1C497860"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sagt er vor mir? </w:t>
      </w:r>
    </w:p>
    <w:p w14:paraId="499BB073" w14:textId="77777777" w:rsidR="000D6773" w:rsidRDefault="000D6773" w:rsidP="000D6773">
      <w:pPr>
        <w:pStyle w:val="StandardWeb"/>
      </w:pPr>
      <w:r>
        <w:rPr>
          <w:rStyle w:val="Fett"/>
          <w:rFonts w:eastAsiaTheme="majorEastAsia"/>
        </w:rPr>
        <w:t>Kind</w:t>
      </w:r>
      <w:r>
        <w:br/>
      </w:r>
      <w:proofErr w:type="spellStart"/>
      <w:r>
        <w:t>Zayget</w:t>
      </w:r>
      <w:proofErr w:type="spellEnd"/>
      <w:r>
        <w:t xml:space="preserve"> an den </w:t>
      </w:r>
      <w:proofErr w:type="spellStart"/>
      <w:r>
        <w:t>grewel</w:t>
      </w:r>
      <w:proofErr w:type="spellEnd"/>
      <w:r>
        <w:t xml:space="preserve"> </w:t>
      </w:r>
      <w:proofErr w:type="spellStart"/>
      <w:r>
        <w:t>vnd</w:t>
      </w:r>
      <w:proofErr w:type="spellEnd"/>
      <w:r>
        <w:t xml:space="preserve"> die </w:t>
      </w:r>
      <w:proofErr w:type="spellStart"/>
      <w:r>
        <w:t>vnsinnigkait</w:t>
      </w:r>
      <w:proofErr w:type="spellEnd"/>
      <w:r>
        <w:t xml:space="preserve">/ die in der </w:t>
      </w:r>
      <w:proofErr w:type="spellStart"/>
      <w:r>
        <w:t>Abgötterey</w:t>
      </w:r>
      <w:proofErr w:type="spellEnd"/>
      <w:r>
        <w:t xml:space="preserve"> ist/ das die </w:t>
      </w:r>
      <w:proofErr w:type="spellStart"/>
      <w:r>
        <w:t>leüt</w:t>
      </w:r>
      <w:proofErr w:type="spellEnd"/>
      <w:r>
        <w:t xml:space="preserve"> neben </w:t>
      </w:r>
      <w:proofErr w:type="spellStart"/>
      <w:r>
        <w:t>vnd</w:t>
      </w:r>
      <w:proofErr w:type="spellEnd"/>
      <w:r>
        <w:t xml:space="preserve"> vor dem ewigen Gott/ der doch sich </w:t>
      </w:r>
      <w:proofErr w:type="spellStart"/>
      <w:r>
        <w:t>vns</w:t>
      </w:r>
      <w:proofErr w:type="spellEnd"/>
      <w:r>
        <w:t xml:space="preserve"> durch seine so herrlichen </w:t>
      </w:r>
      <w:proofErr w:type="spellStart"/>
      <w:r>
        <w:t>werck</w:t>
      </w:r>
      <w:proofErr w:type="spellEnd"/>
      <w:r>
        <w:t xml:space="preserve"> </w:t>
      </w:r>
      <w:proofErr w:type="spellStart"/>
      <w:r>
        <w:t>vnd</w:t>
      </w:r>
      <w:proofErr w:type="spellEnd"/>
      <w:r>
        <w:t xml:space="preserve"> wunderbare </w:t>
      </w:r>
      <w:proofErr w:type="spellStart"/>
      <w:r>
        <w:t>guthaten</w:t>
      </w:r>
      <w:proofErr w:type="spellEnd"/>
      <w:r>
        <w:t xml:space="preserve"> </w:t>
      </w:r>
      <w:proofErr w:type="spellStart"/>
      <w:r>
        <w:t>allenthalb</w:t>
      </w:r>
      <w:proofErr w:type="spellEnd"/>
      <w:r>
        <w:t xml:space="preserve"> gegenwertig beweiset/ </w:t>
      </w:r>
      <w:proofErr w:type="spellStart"/>
      <w:r>
        <w:t>jnen</w:t>
      </w:r>
      <w:proofErr w:type="spellEnd"/>
      <w:r>
        <w:t xml:space="preserve"> andere </w:t>
      </w:r>
      <w:proofErr w:type="spellStart"/>
      <w:r>
        <w:t>nothelffer</w:t>
      </w:r>
      <w:proofErr w:type="spellEnd"/>
      <w:r>
        <w:t xml:space="preserve"> </w:t>
      </w:r>
      <w:proofErr w:type="spellStart"/>
      <w:r>
        <w:t>vnd</w:t>
      </w:r>
      <w:proofErr w:type="spellEnd"/>
      <w:r>
        <w:t xml:space="preserve"> </w:t>
      </w:r>
      <w:proofErr w:type="spellStart"/>
      <w:r>
        <w:t>hayland</w:t>
      </w:r>
      <w:proofErr w:type="spellEnd"/>
      <w:r>
        <w:t xml:space="preserve"> erdichten </w:t>
      </w:r>
      <w:proofErr w:type="spellStart"/>
      <w:r>
        <w:t>vnd</w:t>
      </w:r>
      <w:proofErr w:type="spellEnd"/>
      <w:r>
        <w:t xml:space="preserve"> </w:t>
      </w:r>
      <w:proofErr w:type="spellStart"/>
      <w:r>
        <w:t>fürsetzen</w:t>
      </w:r>
      <w:proofErr w:type="spellEnd"/>
      <w:r>
        <w:t xml:space="preserve">. </w:t>
      </w:r>
    </w:p>
    <w:p w14:paraId="74CD00BE" w14:textId="77777777" w:rsidR="000D6773" w:rsidRDefault="000D6773" w:rsidP="000D6773">
      <w:pPr>
        <w:pStyle w:val="StandardWeb"/>
      </w:pPr>
      <w:r>
        <w:rPr>
          <w:rStyle w:val="Fett"/>
          <w:rFonts w:eastAsiaTheme="majorEastAsia"/>
        </w:rPr>
        <w:t>Vatter</w:t>
      </w:r>
      <w:r>
        <w:br/>
        <w:t xml:space="preserve">Es ist auch </w:t>
      </w:r>
      <w:proofErr w:type="spellStart"/>
      <w:r>
        <w:t>ain</w:t>
      </w:r>
      <w:proofErr w:type="spellEnd"/>
      <w:r>
        <w:t xml:space="preserve"> erschröcklicher tratz Gottes/ etwas also wie </w:t>
      </w:r>
      <w:proofErr w:type="spellStart"/>
      <w:r>
        <w:t>ain</w:t>
      </w:r>
      <w:proofErr w:type="spellEnd"/>
      <w:r>
        <w:t xml:space="preserve"> gegen Gott </w:t>
      </w:r>
      <w:proofErr w:type="spellStart"/>
      <w:r>
        <w:t>auffwerffen</w:t>
      </w:r>
      <w:proofErr w:type="spellEnd"/>
      <w:r>
        <w:t xml:space="preserve">/ </w:t>
      </w:r>
      <w:proofErr w:type="spellStart"/>
      <w:r>
        <w:t>darbey</w:t>
      </w:r>
      <w:proofErr w:type="spellEnd"/>
      <w:r>
        <w:t xml:space="preserve"> wir </w:t>
      </w:r>
      <w:proofErr w:type="spellStart"/>
      <w:r>
        <w:t>hilff</w:t>
      </w:r>
      <w:proofErr w:type="spellEnd"/>
      <w:r>
        <w:t xml:space="preserve"> </w:t>
      </w:r>
      <w:proofErr w:type="spellStart"/>
      <w:r>
        <w:t>vnd</w:t>
      </w:r>
      <w:proofErr w:type="spellEnd"/>
      <w:r>
        <w:t xml:space="preserve"> </w:t>
      </w:r>
      <w:proofErr w:type="spellStart"/>
      <w:r>
        <w:t>trost</w:t>
      </w:r>
      <w:proofErr w:type="spellEnd"/>
      <w:r>
        <w:t xml:space="preserve"> suchen/ die </w:t>
      </w:r>
      <w:proofErr w:type="spellStart"/>
      <w:r>
        <w:t>vns</w:t>
      </w:r>
      <w:proofErr w:type="spellEnd"/>
      <w:r>
        <w:t xml:space="preserve"> doch der Herr so gewaltig </w:t>
      </w:r>
      <w:proofErr w:type="spellStart"/>
      <w:r>
        <w:t>vnd</w:t>
      </w:r>
      <w:proofErr w:type="spellEnd"/>
      <w:r>
        <w:t xml:space="preserve"> </w:t>
      </w:r>
      <w:proofErr w:type="spellStart"/>
      <w:r>
        <w:t>allain</w:t>
      </w:r>
      <w:proofErr w:type="spellEnd"/>
      <w:r>
        <w:t xml:space="preserve"> </w:t>
      </w:r>
      <w:proofErr w:type="spellStart"/>
      <w:r>
        <w:t>beweyset</w:t>
      </w:r>
      <w:proofErr w:type="spellEnd"/>
      <w:r>
        <w:t>.</w:t>
      </w:r>
      <w:r>
        <w:br/>
        <w:t xml:space="preserve">Wer sündiget nun wider </w:t>
      </w:r>
      <w:proofErr w:type="spellStart"/>
      <w:r>
        <w:t>diß</w:t>
      </w:r>
      <w:proofErr w:type="spellEnd"/>
      <w:r>
        <w:t xml:space="preserve"> </w:t>
      </w:r>
      <w:proofErr w:type="spellStart"/>
      <w:r>
        <w:t>gebott</w:t>
      </w:r>
      <w:proofErr w:type="spellEnd"/>
      <w:r>
        <w:t xml:space="preserve">? </w:t>
      </w:r>
    </w:p>
    <w:p w14:paraId="77A27879" w14:textId="77777777" w:rsidR="000D6773" w:rsidRDefault="000D6773" w:rsidP="000D6773">
      <w:pPr>
        <w:pStyle w:val="StandardWeb"/>
      </w:pPr>
      <w:r>
        <w:rPr>
          <w:rStyle w:val="Fett"/>
          <w:rFonts w:eastAsiaTheme="majorEastAsia"/>
        </w:rPr>
        <w:t>Kind</w:t>
      </w:r>
      <w:r>
        <w:br/>
        <w:t xml:space="preserve">Alle die sich </w:t>
      </w:r>
      <w:proofErr w:type="spellStart"/>
      <w:r>
        <w:t>ainiges</w:t>
      </w:r>
      <w:proofErr w:type="spellEnd"/>
      <w:r>
        <w:t xml:space="preserve"> </w:t>
      </w:r>
      <w:proofErr w:type="spellStart"/>
      <w:r>
        <w:t>dings</w:t>
      </w:r>
      <w:proofErr w:type="spellEnd"/>
      <w:r>
        <w:t xml:space="preserve"> in </w:t>
      </w:r>
      <w:proofErr w:type="spellStart"/>
      <w:r>
        <w:t>hymel</w:t>
      </w:r>
      <w:proofErr w:type="spellEnd"/>
      <w:r>
        <w:t xml:space="preserve"> oder erden vertrösten/ </w:t>
      </w:r>
      <w:proofErr w:type="spellStart"/>
      <w:r>
        <w:t>vnd</w:t>
      </w:r>
      <w:proofErr w:type="spellEnd"/>
      <w:r>
        <w:t xml:space="preserve"> </w:t>
      </w:r>
      <w:proofErr w:type="spellStart"/>
      <w:r>
        <w:t>nit</w:t>
      </w:r>
      <w:proofErr w:type="spellEnd"/>
      <w:r>
        <w:t xml:space="preserve"> schlecht alles </w:t>
      </w:r>
      <w:proofErr w:type="spellStart"/>
      <w:r>
        <w:t>jr</w:t>
      </w:r>
      <w:proofErr w:type="spellEnd"/>
      <w:r>
        <w:t xml:space="preserve"> </w:t>
      </w:r>
      <w:proofErr w:type="spellStart"/>
      <w:r>
        <w:t>vertrawen</w:t>
      </w:r>
      <w:proofErr w:type="spellEnd"/>
      <w:r>
        <w:t xml:space="preserve"> </w:t>
      </w:r>
      <w:proofErr w:type="spellStart"/>
      <w:r>
        <w:t>allain</w:t>
      </w:r>
      <w:proofErr w:type="spellEnd"/>
      <w:r>
        <w:t xml:space="preserve"> zu dem Herren haben. </w:t>
      </w:r>
    </w:p>
    <w:p w14:paraId="2EF4B91D" w14:textId="77777777" w:rsidR="000D6773" w:rsidRDefault="000D6773" w:rsidP="000D6773">
      <w:pPr>
        <w:pStyle w:val="StandardWeb"/>
      </w:pPr>
      <w:r>
        <w:rPr>
          <w:rStyle w:val="Fett"/>
          <w:rFonts w:eastAsiaTheme="majorEastAsia"/>
        </w:rPr>
        <w:t>Vatter</w:t>
      </w:r>
      <w:r>
        <w:br/>
        <w:t xml:space="preserve">Das </w:t>
      </w:r>
      <w:proofErr w:type="spellStart"/>
      <w:r>
        <w:t>bedencke</w:t>
      </w:r>
      <w:proofErr w:type="spellEnd"/>
      <w:r>
        <w:t xml:space="preserve"> </w:t>
      </w:r>
      <w:proofErr w:type="spellStart"/>
      <w:r>
        <w:t>wol</w:t>
      </w:r>
      <w:proofErr w:type="spellEnd"/>
      <w:r>
        <w:t xml:space="preserve">/ dann </w:t>
      </w:r>
      <w:proofErr w:type="spellStart"/>
      <w:r>
        <w:t>diß</w:t>
      </w:r>
      <w:proofErr w:type="spellEnd"/>
      <w:r>
        <w:t xml:space="preserve"> der </w:t>
      </w:r>
      <w:proofErr w:type="spellStart"/>
      <w:r>
        <w:t>anfang</w:t>
      </w:r>
      <w:proofErr w:type="spellEnd"/>
      <w:r>
        <w:t xml:space="preserve"> ist aller </w:t>
      </w:r>
      <w:proofErr w:type="spellStart"/>
      <w:r>
        <w:t>sünden</w:t>
      </w:r>
      <w:proofErr w:type="spellEnd"/>
      <w:r>
        <w:t xml:space="preserve">/ Doch </w:t>
      </w:r>
      <w:proofErr w:type="spellStart"/>
      <w:r>
        <w:t>sünden</w:t>
      </w:r>
      <w:proofErr w:type="spellEnd"/>
      <w:r>
        <w:t xml:space="preserve"> in </w:t>
      </w:r>
      <w:proofErr w:type="spellStart"/>
      <w:r>
        <w:t>sonderhait</w:t>
      </w:r>
      <w:proofErr w:type="spellEnd"/>
      <w:r>
        <w:t xml:space="preserve"> </w:t>
      </w:r>
      <w:proofErr w:type="spellStart"/>
      <w:r>
        <w:t>hiewider</w:t>
      </w:r>
      <w:proofErr w:type="spellEnd"/>
      <w:r>
        <w:t xml:space="preserve">/ die </w:t>
      </w:r>
      <w:proofErr w:type="spellStart"/>
      <w:r>
        <w:t>jnen</w:t>
      </w:r>
      <w:proofErr w:type="spellEnd"/>
      <w:r>
        <w:t xml:space="preserve"> die lieben </w:t>
      </w:r>
      <w:proofErr w:type="spellStart"/>
      <w:r>
        <w:t>hailigen</w:t>
      </w:r>
      <w:proofErr w:type="spellEnd"/>
      <w:r>
        <w:t xml:space="preserve"> </w:t>
      </w:r>
      <w:proofErr w:type="spellStart"/>
      <w:r>
        <w:t>auffwerffen</w:t>
      </w:r>
      <w:proofErr w:type="spellEnd"/>
      <w:r>
        <w:t xml:space="preserve">/ als die </w:t>
      </w:r>
      <w:proofErr w:type="spellStart"/>
      <w:r>
        <w:t>jnen</w:t>
      </w:r>
      <w:proofErr w:type="spellEnd"/>
      <w:r>
        <w:t xml:space="preserve">/ was </w:t>
      </w:r>
      <w:proofErr w:type="spellStart"/>
      <w:r>
        <w:t>sy</w:t>
      </w:r>
      <w:proofErr w:type="spellEnd"/>
      <w:r>
        <w:t xml:space="preserve"> durch </w:t>
      </w:r>
      <w:proofErr w:type="spellStart"/>
      <w:r>
        <w:t>jre</w:t>
      </w:r>
      <w:proofErr w:type="spellEnd"/>
      <w:r>
        <w:t xml:space="preserve"> </w:t>
      </w:r>
      <w:proofErr w:type="spellStart"/>
      <w:r>
        <w:t>sünd</w:t>
      </w:r>
      <w:proofErr w:type="spellEnd"/>
      <w:r>
        <w:t xml:space="preserve"> </w:t>
      </w:r>
      <w:proofErr w:type="spellStart"/>
      <w:r>
        <w:t>beschulden</w:t>
      </w:r>
      <w:proofErr w:type="spellEnd"/>
      <w:r>
        <w:t xml:space="preserve">/ abtragen/ </w:t>
      </w:r>
      <w:proofErr w:type="spellStart"/>
      <w:r>
        <w:t>vnd</w:t>
      </w:r>
      <w:proofErr w:type="spellEnd"/>
      <w:r>
        <w:t xml:space="preserve"> glück </w:t>
      </w:r>
      <w:proofErr w:type="spellStart"/>
      <w:r>
        <w:t>vnd</w:t>
      </w:r>
      <w:proofErr w:type="spellEnd"/>
      <w:r>
        <w:t xml:space="preserve"> </w:t>
      </w:r>
      <w:proofErr w:type="spellStart"/>
      <w:r>
        <w:t>hail</w:t>
      </w:r>
      <w:proofErr w:type="spellEnd"/>
      <w:r>
        <w:t xml:space="preserve"> erlangen sollen/ des </w:t>
      </w:r>
      <w:proofErr w:type="spellStart"/>
      <w:r>
        <w:t>sy</w:t>
      </w:r>
      <w:proofErr w:type="spellEnd"/>
      <w:r>
        <w:t xml:space="preserve"> sich zu der </w:t>
      </w:r>
      <w:proofErr w:type="spellStart"/>
      <w:r>
        <w:t>güte</w:t>
      </w:r>
      <w:proofErr w:type="spellEnd"/>
      <w:r>
        <w:t xml:space="preserve"> Gottes </w:t>
      </w:r>
      <w:proofErr w:type="spellStart"/>
      <w:r>
        <w:t>nit</w:t>
      </w:r>
      <w:proofErr w:type="spellEnd"/>
      <w:r>
        <w:t xml:space="preserve"> versehen </w:t>
      </w:r>
      <w:proofErr w:type="spellStart"/>
      <w:r>
        <w:t>dörffen</w:t>
      </w:r>
      <w:proofErr w:type="spellEnd"/>
      <w:r>
        <w:t xml:space="preserve">/ dieweil </w:t>
      </w:r>
      <w:proofErr w:type="spellStart"/>
      <w:r>
        <w:t>sy</w:t>
      </w:r>
      <w:proofErr w:type="spellEnd"/>
      <w:r>
        <w:t xml:space="preserve"> also in </w:t>
      </w:r>
      <w:proofErr w:type="spellStart"/>
      <w:r>
        <w:t>jrem</w:t>
      </w:r>
      <w:proofErr w:type="spellEnd"/>
      <w:r>
        <w:t xml:space="preserve"> gottlosen wesen </w:t>
      </w:r>
      <w:proofErr w:type="spellStart"/>
      <w:r>
        <w:t>gedencken</w:t>
      </w:r>
      <w:proofErr w:type="spellEnd"/>
      <w:r>
        <w:t xml:space="preserve"> </w:t>
      </w:r>
      <w:proofErr w:type="spellStart"/>
      <w:r>
        <w:t>fürt</w:t>
      </w:r>
      <w:proofErr w:type="spellEnd"/>
      <w:r>
        <w:t xml:space="preserve"> </w:t>
      </w:r>
      <w:proofErr w:type="spellStart"/>
      <w:r>
        <w:t>zufaren</w:t>
      </w:r>
      <w:proofErr w:type="spellEnd"/>
      <w:r>
        <w:t xml:space="preserve">. </w:t>
      </w:r>
      <w:proofErr w:type="spellStart"/>
      <w:r>
        <w:t>Dise</w:t>
      </w:r>
      <w:proofErr w:type="spellEnd"/>
      <w:r>
        <w:t xml:space="preserve"> </w:t>
      </w:r>
      <w:proofErr w:type="spellStart"/>
      <w:r>
        <w:t>werffen</w:t>
      </w:r>
      <w:proofErr w:type="spellEnd"/>
      <w:r>
        <w:t xml:space="preserve"> </w:t>
      </w:r>
      <w:proofErr w:type="spellStart"/>
      <w:r>
        <w:t>jnen</w:t>
      </w:r>
      <w:proofErr w:type="spellEnd"/>
      <w:r>
        <w:t xml:space="preserve"> </w:t>
      </w:r>
      <w:proofErr w:type="spellStart"/>
      <w:r>
        <w:t>solliche</w:t>
      </w:r>
      <w:proofErr w:type="spellEnd"/>
      <w:r>
        <w:t xml:space="preserve"> lieben </w:t>
      </w:r>
      <w:proofErr w:type="spellStart"/>
      <w:r>
        <w:t>hailigen</w:t>
      </w:r>
      <w:proofErr w:type="spellEnd"/>
      <w:r>
        <w:t xml:space="preserve"> </w:t>
      </w:r>
      <w:proofErr w:type="spellStart"/>
      <w:r>
        <w:t>vnd</w:t>
      </w:r>
      <w:proofErr w:type="spellEnd"/>
      <w:r>
        <w:t xml:space="preserve"> </w:t>
      </w:r>
      <w:proofErr w:type="spellStart"/>
      <w:r>
        <w:t>nothelffer</w:t>
      </w:r>
      <w:proofErr w:type="spellEnd"/>
      <w:r>
        <w:t xml:space="preserve"> </w:t>
      </w:r>
      <w:proofErr w:type="spellStart"/>
      <w:r>
        <w:t>auff</w:t>
      </w:r>
      <w:proofErr w:type="spellEnd"/>
      <w:r>
        <w:t xml:space="preserve">/ neben/ vor/ entgegen/ </w:t>
      </w:r>
      <w:proofErr w:type="spellStart"/>
      <w:r>
        <w:t>vnnd</w:t>
      </w:r>
      <w:proofErr w:type="spellEnd"/>
      <w:r>
        <w:t xml:space="preserve"> zu wider dem </w:t>
      </w:r>
      <w:proofErr w:type="spellStart"/>
      <w:r>
        <w:t>ainigen</w:t>
      </w:r>
      <w:proofErr w:type="spellEnd"/>
      <w:r>
        <w:t xml:space="preserve"> waren Gott/ bey dem wir </w:t>
      </w:r>
      <w:proofErr w:type="spellStart"/>
      <w:r>
        <w:t>allain</w:t>
      </w:r>
      <w:proofErr w:type="spellEnd"/>
      <w:r>
        <w:t xml:space="preserve"> alles </w:t>
      </w:r>
      <w:proofErr w:type="spellStart"/>
      <w:r>
        <w:t>guts</w:t>
      </w:r>
      <w:proofErr w:type="spellEnd"/>
      <w:r>
        <w:t xml:space="preserve"> suchen sollen. </w:t>
      </w:r>
      <w:r>
        <w:br/>
        <w:t xml:space="preserve">Welches ist das ander </w:t>
      </w:r>
      <w:proofErr w:type="spellStart"/>
      <w:r>
        <w:t>gebott</w:t>
      </w:r>
      <w:proofErr w:type="spellEnd"/>
      <w:r>
        <w:t xml:space="preserve">. </w:t>
      </w:r>
    </w:p>
    <w:p w14:paraId="7D6E4A73" w14:textId="77777777" w:rsidR="000D6773" w:rsidRDefault="000D6773" w:rsidP="000D6773">
      <w:pPr>
        <w:pStyle w:val="StandardWeb"/>
      </w:pPr>
      <w:r>
        <w:rPr>
          <w:rStyle w:val="Fett"/>
          <w:rFonts w:eastAsiaTheme="majorEastAsia"/>
        </w:rPr>
        <w:t>Kind</w:t>
      </w:r>
      <w:r>
        <w:br/>
        <w:t xml:space="preserve">Du </w:t>
      </w:r>
      <w:proofErr w:type="spellStart"/>
      <w:r>
        <w:t>solt</w:t>
      </w:r>
      <w:proofErr w:type="spellEnd"/>
      <w:r>
        <w:t xml:space="preserve"> dir </w:t>
      </w:r>
      <w:proofErr w:type="spellStart"/>
      <w:r>
        <w:t>kain</w:t>
      </w:r>
      <w:proofErr w:type="spellEnd"/>
      <w:r>
        <w:t xml:space="preserve"> </w:t>
      </w:r>
      <w:proofErr w:type="spellStart"/>
      <w:r>
        <w:t>Bildtnuß</w:t>
      </w:r>
      <w:proofErr w:type="spellEnd"/>
      <w:r>
        <w:t xml:space="preserve"> rc. </w:t>
      </w:r>
    </w:p>
    <w:p w14:paraId="0B2B1178" w14:textId="77777777" w:rsidR="000D6773" w:rsidRDefault="000D6773" w:rsidP="000D6773">
      <w:pPr>
        <w:pStyle w:val="StandardWeb"/>
      </w:pPr>
      <w:r>
        <w:rPr>
          <w:rStyle w:val="Fett"/>
          <w:rFonts w:eastAsiaTheme="majorEastAsia"/>
        </w:rPr>
        <w:t>Vatter</w:t>
      </w:r>
      <w:r>
        <w:br/>
        <w:t xml:space="preserve">Was Bilder </w:t>
      </w:r>
      <w:proofErr w:type="spellStart"/>
      <w:r>
        <w:t>verbeüt</w:t>
      </w:r>
      <w:proofErr w:type="spellEnd"/>
      <w:r>
        <w:t xml:space="preserve"> er? </w:t>
      </w:r>
    </w:p>
    <w:p w14:paraId="0E49ED75" w14:textId="77777777" w:rsidR="000D6773" w:rsidRDefault="000D6773" w:rsidP="000D6773">
      <w:pPr>
        <w:pStyle w:val="StandardWeb"/>
      </w:pPr>
      <w:r>
        <w:rPr>
          <w:rStyle w:val="Fett"/>
          <w:rFonts w:eastAsiaTheme="majorEastAsia"/>
        </w:rPr>
        <w:t>Kind</w:t>
      </w:r>
      <w:r>
        <w:br/>
        <w:t xml:space="preserve">Alle bey denen man sich Gottes </w:t>
      </w:r>
      <w:proofErr w:type="spellStart"/>
      <w:r>
        <w:t>erinneren</w:t>
      </w:r>
      <w:proofErr w:type="spellEnd"/>
      <w:r>
        <w:t xml:space="preserve">/ </w:t>
      </w:r>
      <w:proofErr w:type="spellStart"/>
      <w:r>
        <w:t>vnd</w:t>
      </w:r>
      <w:proofErr w:type="spellEnd"/>
      <w:r>
        <w:t xml:space="preserve"> Gott dienen </w:t>
      </w:r>
      <w:proofErr w:type="spellStart"/>
      <w:r>
        <w:t>wille</w:t>
      </w:r>
      <w:proofErr w:type="spellEnd"/>
      <w:r>
        <w:t xml:space="preserve">. </w:t>
      </w:r>
    </w:p>
    <w:p w14:paraId="45275235" w14:textId="77777777" w:rsidR="000D6773" w:rsidRDefault="000D6773" w:rsidP="000D6773">
      <w:pPr>
        <w:pStyle w:val="StandardWeb"/>
      </w:pPr>
      <w:r>
        <w:rPr>
          <w:rStyle w:val="Fett"/>
          <w:rFonts w:eastAsiaTheme="majorEastAsia"/>
        </w:rPr>
        <w:t>Vatter</w:t>
      </w:r>
      <w:r>
        <w:br/>
        <w:t xml:space="preserve">Warum </w:t>
      </w:r>
      <w:proofErr w:type="spellStart"/>
      <w:r>
        <w:t>verbeütet</w:t>
      </w:r>
      <w:proofErr w:type="spellEnd"/>
      <w:r>
        <w:t xml:space="preserve"> </w:t>
      </w:r>
      <w:proofErr w:type="spellStart"/>
      <w:r>
        <w:t>diß</w:t>
      </w:r>
      <w:proofErr w:type="spellEnd"/>
      <w:r>
        <w:t xml:space="preserve"> Gott so </w:t>
      </w:r>
      <w:proofErr w:type="spellStart"/>
      <w:r>
        <w:t>häfftig</w:t>
      </w:r>
      <w:proofErr w:type="spellEnd"/>
      <w:r>
        <w:t xml:space="preserve">? </w:t>
      </w:r>
    </w:p>
    <w:p w14:paraId="108997A5" w14:textId="77777777" w:rsidR="000D6773" w:rsidRDefault="000D6773" w:rsidP="000D6773">
      <w:pPr>
        <w:pStyle w:val="StandardWeb"/>
      </w:pPr>
      <w:r>
        <w:rPr>
          <w:rStyle w:val="Fett"/>
          <w:rFonts w:eastAsiaTheme="majorEastAsia"/>
        </w:rPr>
        <w:t>Kind</w:t>
      </w:r>
      <w:r>
        <w:br/>
        <w:t xml:space="preserve">Das durch </w:t>
      </w:r>
      <w:proofErr w:type="spellStart"/>
      <w:r>
        <w:t>sollichen</w:t>
      </w:r>
      <w:proofErr w:type="spellEnd"/>
      <w:r>
        <w:t xml:space="preserve"> falschen </w:t>
      </w:r>
      <w:proofErr w:type="spellStart"/>
      <w:r>
        <w:t>Gotsdienst</w:t>
      </w:r>
      <w:proofErr w:type="spellEnd"/>
      <w:r>
        <w:t xml:space="preserve"> der </w:t>
      </w:r>
      <w:proofErr w:type="spellStart"/>
      <w:r>
        <w:t>ware</w:t>
      </w:r>
      <w:proofErr w:type="spellEnd"/>
      <w:r>
        <w:t xml:space="preserve"> </w:t>
      </w:r>
      <w:proofErr w:type="spellStart"/>
      <w:r>
        <w:t>Gotsdienst</w:t>
      </w:r>
      <w:proofErr w:type="spellEnd"/>
      <w:r>
        <w:t xml:space="preserve"> gar </w:t>
      </w:r>
      <w:proofErr w:type="spellStart"/>
      <w:r>
        <w:t>abgetriben</w:t>
      </w:r>
      <w:proofErr w:type="spellEnd"/>
      <w:r>
        <w:t xml:space="preserve"> </w:t>
      </w:r>
      <w:proofErr w:type="spellStart"/>
      <w:r>
        <w:t>würt</w:t>
      </w:r>
      <w:proofErr w:type="spellEnd"/>
      <w:r>
        <w:t xml:space="preserve">. </w:t>
      </w:r>
    </w:p>
    <w:p w14:paraId="098B46FF" w14:textId="77777777" w:rsidR="000D6773" w:rsidRDefault="000D6773" w:rsidP="000D6773">
      <w:pPr>
        <w:pStyle w:val="StandardWeb"/>
      </w:pPr>
      <w:r>
        <w:rPr>
          <w:rStyle w:val="Fett"/>
          <w:rFonts w:eastAsiaTheme="majorEastAsia"/>
        </w:rPr>
        <w:t>Vatter</w:t>
      </w:r>
      <w:r>
        <w:br/>
        <w:t xml:space="preserve">Ja/ dann so bald wir Gott bey den </w:t>
      </w:r>
      <w:proofErr w:type="spellStart"/>
      <w:r>
        <w:t>Bilderen</w:t>
      </w:r>
      <w:proofErr w:type="spellEnd"/>
      <w:r>
        <w:t xml:space="preserve"> verehren/ haben wir </w:t>
      </w:r>
      <w:proofErr w:type="spellStart"/>
      <w:r>
        <w:t>daselbet</w:t>
      </w:r>
      <w:proofErr w:type="spellEnd"/>
      <w:r>
        <w:t xml:space="preserve"> fliegende </w:t>
      </w:r>
      <w:proofErr w:type="spellStart"/>
      <w:r>
        <w:t>andacht</w:t>
      </w:r>
      <w:proofErr w:type="spellEnd"/>
      <w:r>
        <w:t xml:space="preserve">/ </w:t>
      </w:r>
      <w:proofErr w:type="spellStart"/>
      <w:r>
        <w:t>vnd</w:t>
      </w:r>
      <w:proofErr w:type="spellEnd"/>
      <w:r>
        <w:t xml:space="preserve"> </w:t>
      </w:r>
      <w:proofErr w:type="spellStart"/>
      <w:r>
        <w:t>mainen</w:t>
      </w:r>
      <w:proofErr w:type="spellEnd"/>
      <w:r>
        <w:t xml:space="preserve"> dann aller </w:t>
      </w:r>
      <w:proofErr w:type="spellStart"/>
      <w:r>
        <w:t>Gotsdienst</w:t>
      </w:r>
      <w:proofErr w:type="spellEnd"/>
      <w:r>
        <w:t xml:space="preserve"> </w:t>
      </w:r>
      <w:proofErr w:type="spellStart"/>
      <w:r>
        <w:t>seye</w:t>
      </w:r>
      <w:proofErr w:type="spellEnd"/>
      <w:r>
        <w:t xml:space="preserve"> damit </w:t>
      </w:r>
      <w:proofErr w:type="spellStart"/>
      <w:r>
        <w:t>außgerichtet</w:t>
      </w:r>
      <w:proofErr w:type="spellEnd"/>
      <w:r>
        <w:t xml:space="preserve">/ achten aller der herrlichen </w:t>
      </w:r>
      <w:proofErr w:type="spellStart"/>
      <w:r>
        <w:t>werck</w:t>
      </w:r>
      <w:proofErr w:type="spellEnd"/>
      <w:r>
        <w:t xml:space="preserve"> Gottes nichts/ </w:t>
      </w:r>
      <w:proofErr w:type="spellStart"/>
      <w:r>
        <w:t>hymel</w:t>
      </w:r>
      <w:proofErr w:type="spellEnd"/>
      <w:r>
        <w:t xml:space="preserve">/ erden/ </w:t>
      </w:r>
      <w:proofErr w:type="spellStart"/>
      <w:r>
        <w:t>vnnd</w:t>
      </w:r>
      <w:proofErr w:type="spellEnd"/>
      <w:r>
        <w:t xml:space="preserve"> was darinnen/ deren wir doch </w:t>
      </w:r>
      <w:proofErr w:type="spellStart"/>
      <w:r>
        <w:t>ymmer</w:t>
      </w:r>
      <w:proofErr w:type="spellEnd"/>
      <w:r>
        <w:t xml:space="preserve"> geniessen/ </w:t>
      </w:r>
      <w:proofErr w:type="spellStart"/>
      <w:r>
        <w:t>vnd</w:t>
      </w:r>
      <w:proofErr w:type="spellEnd"/>
      <w:r>
        <w:t xml:space="preserve"> in denen sich </w:t>
      </w:r>
      <w:proofErr w:type="spellStart"/>
      <w:r>
        <w:t>Got</w:t>
      </w:r>
      <w:proofErr w:type="spellEnd"/>
      <w:r>
        <w:t xml:space="preserve"> </w:t>
      </w:r>
      <w:proofErr w:type="spellStart"/>
      <w:r>
        <w:t>vns</w:t>
      </w:r>
      <w:proofErr w:type="spellEnd"/>
      <w:r>
        <w:t xml:space="preserve"> </w:t>
      </w:r>
      <w:proofErr w:type="spellStart"/>
      <w:r>
        <w:t>allenthalb</w:t>
      </w:r>
      <w:proofErr w:type="spellEnd"/>
      <w:r>
        <w:t xml:space="preserve"> gegenwertig beweiset/ den wir auch allenthalben erkennen/ fürchten/ </w:t>
      </w:r>
      <w:proofErr w:type="spellStart"/>
      <w:r>
        <w:t>vnd</w:t>
      </w:r>
      <w:proofErr w:type="spellEnd"/>
      <w:r>
        <w:t xml:space="preserve"> verehren sollen. Es ist auch </w:t>
      </w:r>
      <w:proofErr w:type="spellStart"/>
      <w:r>
        <w:t>ain</w:t>
      </w:r>
      <w:proofErr w:type="spellEnd"/>
      <w:r>
        <w:t xml:space="preserve"> erschröckliche </w:t>
      </w:r>
      <w:proofErr w:type="spellStart"/>
      <w:r>
        <w:t>schmach</w:t>
      </w:r>
      <w:proofErr w:type="spellEnd"/>
      <w:r>
        <w:t xml:space="preserve"> Gottes/ seine </w:t>
      </w:r>
      <w:proofErr w:type="spellStart"/>
      <w:r>
        <w:t>vnentliche</w:t>
      </w:r>
      <w:proofErr w:type="spellEnd"/>
      <w:r>
        <w:t xml:space="preserve"> ewige </w:t>
      </w:r>
      <w:proofErr w:type="spellStart"/>
      <w:r>
        <w:t>Maiestet</w:t>
      </w:r>
      <w:proofErr w:type="spellEnd"/>
      <w:r>
        <w:t xml:space="preserve">/ die er so hell </w:t>
      </w:r>
      <w:proofErr w:type="spellStart"/>
      <w:r>
        <w:t>vnd</w:t>
      </w:r>
      <w:proofErr w:type="spellEnd"/>
      <w:r>
        <w:t xml:space="preserve"> klar in seinen </w:t>
      </w:r>
      <w:proofErr w:type="spellStart"/>
      <w:r>
        <w:t>aignen</w:t>
      </w:r>
      <w:proofErr w:type="spellEnd"/>
      <w:r>
        <w:t xml:space="preserve"> werden </w:t>
      </w:r>
      <w:proofErr w:type="spellStart"/>
      <w:r>
        <w:t>erzayget</w:t>
      </w:r>
      <w:proofErr w:type="spellEnd"/>
      <w:r>
        <w:t xml:space="preserve">/ mit den nichtigen falschen </w:t>
      </w:r>
      <w:proofErr w:type="spellStart"/>
      <w:r>
        <w:t>gedichten</w:t>
      </w:r>
      <w:proofErr w:type="spellEnd"/>
      <w:r>
        <w:t xml:space="preserve">/ der </w:t>
      </w:r>
      <w:proofErr w:type="spellStart"/>
      <w:r>
        <w:t>vnempfindlichen</w:t>
      </w:r>
      <w:proofErr w:type="spellEnd"/>
      <w:r>
        <w:t xml:space="preserve"> Bilder/ wöllen vergleichen </w:t>
      </w:r>
      <w:proofErr w:type="spellStart"/>
      <w:r>
        <w:t>vnnd</w:t>
      </w:r>
      <w:proofErr w:type="spellEnd"/>
      <w:r>
        <w:t xml:space="preserve"> darstellen. </w:t>
      </w:r>
      <w:r>
        <w:br/>
        <w:t xml:space="preserve">Was </w:t>
      </w:r>
      <w:proofErr w:type="spellStart"/>
      <w:r>
        <w:t>solt</w:t>
      </w:r>
      <w:proofErr w:type="spellEnd"/>
      <w:r>
        <w:t xml:space="preserve"> du aber </w:t>
      </w:r>
      <w:proofErr w:type="spellStart"/>
      <w:r>
        <w:t>weyter</w:t>
      </w:r>
      <w:proofErr w:type="spellEnd"/>
      <w:r>
        <w:t xml:space="preserve"> bey </w:t>
      </w:r>
      <w:proofErr w:type="spellStart"/>
      <w:r>
        <w:t>disem</w:t>
      </w:r>
      <w:proofErr w:type="spellEnd"/>
      <w:r>
        <w:t xml:space="preserve"> verbot </w:t>
      </w:r>
      <w:proofErr w:type="spellStart"/>
      <w:r>
        <w:t>verstohn</w:t>
      </w:r>
      <w:proofErr w:type="spellEnd"/>
      <w:r>
        <w:t xml:space="preserve">. </w:t>
      </w:r>
    </w:p>
    <w:p w14:paraId="3F2F6500" w14:textId="77777777" w:rsidR="000D6773" w:rsidRDefault="000D6773" w:rsidP="000D6773">
      <w:pPr>
        <w:pStyle w:val="StandardWeb"/>
      </w:pPr>
      <w:r>
        <w:rPr>
          <w:rStyle w:val="Fett"/>
          <w:rFonts w:eastAsiaTheme="majorEastAsia"/>
        </w:rPr>
        <w:t>Kind</w:t>
      </w:r>
      <w:r>
        <w:br/>
        <w:t xml:space="preserve">Allen </w:t>
      </w:r>
      <w:proofErr w:type="spellStart"/>
      <w:r>
        <w:t>Gotsdienst</w:t>
      </w:r>
      <w:proofErr w:type="spellEnd"/>
      <w:r>
        <w:t xml:space="preserve"> der in </w:t>
      </w:r>
      <w:proofErr w:type="spellStart"/>
      <w:r>
        <w:t>eüsseren</w:t>
      </w:r>
      <w:proofErr w:type="spellEnd"/>
      <w:r>
        <w:t xml:space="preserve"> </w:t>
      </w:r>
      <w:proofErr w:type="spellStart"/>
      <w:r>
        <w:t>gebreüchen</w:t>
      </w:r>
      <w:proofErr w:type="spellEnd"/>
      <w:r>
        <w:t xml:space="preserve"> on waren glauben </w:t>
      </w:r>
      <w:proofErr w:type="spellStart"/>
      <w:r>
        <w:t>geschicht</w:t>
      </w:r>
      <w:proofErr w:type="spellEnd"/>
      <w:r>
        <w:t xml:space="preserve">. </w:t>
      </w:r>
    </w:p>
    <w:p w14:paraId="18428BF7" w14:textId="77777777" w:rsidR="000D6773" w:rsidRDefault="000D6773" w:rsidP="000D6773">
      <w:pPr>
        <w:pStyle w:val="StandardWeb"/>
      </w:pPr>
      <w:r>
        <w:rPr>
          <w:rStyle w:val="Fett"/>
          <w:rFonts w:eastAsiaTheme="majorEastAsia"/>
        </w:rPr>
        <w:t>Vatter</w:t>
      </w:r>
      <w:r>
        <w:br/>
      </w:r>
      <w:proofErr w:type="spellStart"/>
      <w:r>
        <w:t>Aygentlich</w:t>
      </w:r>
      <w:proofErr w:type="spellEnd"/>
      <w:r>
        <w:t xml:space="preserve">/ dann wie die Götzendiener die </w:t>
      </w:r>
      <w:proofErr w:type="spellStart"/>
      <w:r>
        <w:t>gnade</w:t>
      </w:r>
      <w:proofErr w:type="spellEnd"/>
      <w:r>
        <w:t xml:space="preserve"> Gottes an die Bilder </w:t>
      </w:r>
      <w:proofErr w:type="spellStart"/>
      <w:r>
        <w:t>vnd</w:t>
      </w:r>
      <w:proofErr w:type="spellEnd"/>
      <w:r>
        <w:t xml:space="preserve"> Götzen binden/ also binden die </w:t>
      </w:r>
      <w:proofErr w:type="spellStart"/>
      <w:r>
        <w:t>solliche</w:t>
      </w:r>
      <w:proofErr w:type="spellEnd"/>
      <w:r>
        <w:t xml:space="preserve"> an </w:t>
      </w:r>
      <w:proofErr w:type="spellStart"/>
      <w:r>
        <w:t>jre</w:t>
      </w:r>
      <w:proofErr w:type="spellEnd"/>
      <w:r>
        <w:t xml:space="preserve"> Ceremonien/ Gott sollen wir im </w:t>
      </w:r>
      <w:proofErr w:type="spellStart"/>
      <w:r>
        <w:t>gayst</w:t>
      </w:r>
      <w:proofErr w:type="spellEnd"/>
      <w:r>
        <w:t xml:space="preserve"> </w:t>
      </w:r>
      <w:proofErr w:type="spellStart"/>
      <w:r>
        <w:t>vnd</w:t>
      </w:r>
      <w:proofErr w:type="spellEnd"/>
      <w:r>
        <w:t xml:space="preserve"> in der </w:t>
      </w:r>
      <w:proofErr w:type="spellStart"/>
      <w:r>
        <w:t>warhait</w:t>
      </w:r>
      <w:proofErr w:type="spellEnd"/>
      <w:r>
        <w:t xml:space="preserve"> </w:t>
      </w:r>
      <w:proofErr w:type="spellStart"/>
      <w:r>
        <w:t>anbetten</w:t>
      </w:r>
      <w:proofErr w:type="spellEnd"/>
      <w:r>
        <w:t xml:space="preserve">. </w:t>
      </w:r>
      <w:r>
        <w:br/>
        <w:t xml:space="preserve">Was </w:t>
      </w:r>
      <w:proofErr w:type="spellStart"/>
      <w:r>
        <w:t>volget</w:t>
      </w:r>
      <w:proofErr w:type="spellEnd"/>
      <w:r>
        <w:t xml:space="preserve"> </w:t>
      </w:r>
      <w:proofErr w:type="spellStart"/>
      <w:r>
        <w:t>weytter</w:t>
      </w:r>
      <w:proofErr w:type="spellEnd"/>
      <w:r>
        <w:t xml:space="preserve">? </w:t>
      </w:r>
    </w:p>
    <w:p w14:paraId="4C0049D6" w14:textId="77777777" w:rsidR="000D6773" w:rsidRDefault="000D6773" w:rsidP="000D6773">
      <w:pPr>
        <w:pStyle w:val="StandardWeb"/>
      </w:pPr>
      <w:r>
        <w:rPr>
          <w:rStyle w:val="Fett"/>
          <w:rFonts w:eastAsiaTheme="majorEastAsia"/>
        </w:rPr>
        <w:t>Kind</w:t>
      </w:r>
      <w:r>
        <w:br/>
        <w:t xml:space="preserve">Dann ich bin der Herr dein Gott rc. </w:t>
      </w:r>
    </w:p>
    <w:p w14:paraId="421D7F0B" w14:textId="77777777" w:rsidR="000D6773" w:rsidRDefault="000D6773" w:rsidP="000D6773">
      <w:pPr>
        <w:pStyle w:val="StandardWeb"/>
      </w:pPr>
      <w:r>
        <w:rPr>
          <w:rStyle w:val="Fett"/>
          <w:rFonts w:eastAsiaTheme="majorEastAsia"/>
        </w:rPr>
        <w:t>Vatter</w:t>
      </w:r>
      <w:r>
        <w:br/>
        <w:t xml:space="preserve">Was </w:t>
      </w:r>
      <w:proofErr w:type="spellStart"/>
      <w:r>
        <w:t>wille</w:t>
      </w:r>
      <w:proofErr w:type="spellEnd"/>
      <w:r>
        <w:t xml:space="preserve"> der Herr damit? </w:t>
      </w:r>
    </w:p>
    <w:p w14:paraId="009F9CD8" w14:textId="77777777" w:rsidR="000D6773" w:rsidRDefault="000D6773" w:rsidP="000D6773">
      <w:pPr>
        <w:pStyle w:val="StandardWeb"/>
      </w:pPr>
      <w:r>
        <w:rPr>
          <w:rStyle w:val="Fett"/>
          <w:rFonts w:eastAsiaTheme="majorEastAsia"/>
        </w:rPr>
        <w:t>Kind</w:t>
      </w:r>
      <w:r>
        <w:br/>
      </w:r>
      <w:proofErr w:type="spellStart"/>
      <w:r>
        <w:t>Vns</w:t>
      </w:r>
      <w:proofErr w:type="spellEnd"/>
      <w:r>
        <w:t xml:space="preserve"> will er einbilden/ dieweil er </w:t>
      </w:r>
      <w:proofErr w:type="spellStart"/>
      <w:r>
        <w:t>vnser</w:t>
      </w:r>
      <w:proofErr w:type="spellEnd"/>
      <w:r>
        <w:t xml:space="preserve"> Gott sein </w:t>
      </w:r>
      <w:proofErr w:type="spellStart"/>
      <w:r>
        <w:t>wille</w:t>
      </w:r>
      <w:proofErr w:type="spellEnd"/>
      <w:r>
        <w:t xml:space="preserve">/ das wir </w:t>
      </w:r>
      <w:proofErr w:type="spellStart"/>
      <w:r>
        <w:t>kainen</w:t>
      </w:r>
      <w:proofErr w:type="spellEnd"/>
      <w:r>
        <w:t xml:space="preserve"> anderen suchen sollen/ </w:t>
      </w:r>
      <w:proofErr w:type="spellStart"/>
      <w:r>
        <w:t>vnd</w:t>
      </w:r>
      <w:proofErr w:type="spellEnd"/>
      <w:r>
        <w:t xml:space="preserve"> das er auch </w:t>
      </w:r>
      <w:proofErr w:type="spellStart"/>
      <w:r>
        <w:t>sollichs</w:t>
      </w:r>
      <w:proofErr w:type="spellEnd"/>
      <w:r>
        <w:t xml:space="preserve"> </w:t>
      </w:r>
      <w:proofErr w:type="spellStart"/>
      <w:r>
        <w:t>nit</w:t>
      </w:r>
      <w:proofErr w:type="spellEnd"/>
      <w:r>
        <w:t xml:space="preserve"> leiden möge/ </w:t>
      </w:r>
      <w:proofErr w:type="spellStart"/>
      <w:r>
        <w:t>vnd</w:t>
      </w:r>
      <w:proofErr w:type="spellEnd"/>
      <w:r>
        <w:t xml:space="preserve"> erschröcklich rechen wölle. </w:t>
      </w:r>
    </w:p>
    <w:p w14:paraId="0650C7C4" w14:textId="77777777" w:rsidR="000D6773" w:rsidRDefault="000D6773" w:rsidP="000D6773">
      <w:pPr>
        <w:pStyle w:val="StandardWeb"/>
      </w:pPr>
      <w:r>
        <w:rPr>
          <w:rStyle w:val="Fett"/>
          <w:rFonts w:eastAsiaTheme="majorEastAsia"/>
        </w:rPr>
        <w:t>Vatter</w:t>
      </w:r>
      <w:r>
        <w:br/>
      </w:r>
      <w:proofErr w:type="spellStart"/>
      <w:r>
        <w:t>Warumb</w:t>
      </w:r>
      <w:proofErr w:type="spellEnd"/>
      <w:r>
        <w:t xml:space="preserve"> sollen aber die </w:t>
      </w:r>
      <w:proofErr w:type="spellStart"/>
      <w:r>
        <w:t>kinder</w:t>
      </w:r>
      <w:proofErr w:type="spellEnd"/>
      <w:r>
        <w:t xml:space="preserve"> der </w:t>
      </w:r>
      <w:proofErr w:type="spellStart"/>
      <w:r>
        <w:t>Elteren</w:t>
      </w:r>
      <w:proofErr w:type="spellEnd"/>
      <w:r>
        <w:t xml:space="preserve"> entgelten? </w:t>
      </w:r>
    </w:p>
    <w:p w14:paraId="640C4DA5" w14:textId="77777777" w:rsidR="000D6773" w:rsidRDefault="000D6773" w:rsidP="000D6773">
      <w:pPr>
        <w:pStyle w:val="StandardWeb"/>
      </w:pPr>
      <w:r>
        <w:rPr>
          <w:rStyle w:val="Fett"/>
          <w:rFonts w:eastAsiaTheme="majorEastAsia"/>
        </w:rPr>
        <w:t>Kind</w:t>
      </w:r>
      <w:r>
        <w:br/>
        <w:t xml:space="preserve">Gott thut </w:t>
      </w:r>
      <w:proofErr w:type="spellStart"/>
      <w:r>
        <w:t>niemant</w:t>
      </w:r>
      <w:proofErr w:type="spellEnd"/>
      <w:r>
        <w:t xml:space="preserve"> </w:t>
      </w:r>
      <w:proofErr w:type="spellStart"/>
      <w:r>
        <w:t>vnrecht</w:t>
      </w:r>
      <w:proofErr w:type="spellEnd"/>
      <w:r>
        <w:t xml:space="preserve">/ der straffet auch der gottlosen </w:t>
      </w:r>
      <w:proofErr w:type="spellStart"/>
      <w:r>
        <w:t>kinder</w:t>
      </w:r>
      <w:proofErr w:type="spellEnd"/>
      <w:r>
        <w:t xml:space="preserve"> allweg noch </w:t>
      </w:r>
      <w:proofErr w:type="spellStart"/>
      <w:r>
        <w:t>vil</w:t>
      </w:r>
      <w:proofErr w:type="spellEnd"/>
      <w:r>
        <w:t xml:space="preserve"> </w:t>
      </w:r>
      <w:proofErr w:type="spellStart"/>
      <w:r>
        <w:t>milter</w:t>
      </w:r>
      <w:proofErr w:type="spellEnd"/>
      <w:r>
        <w:t xml:space="preserve">/ dann </w:t>
      </w:r>
      <w:proofErr w:type="spellStart"/>
      <w:r>
        <w:t>sy</w:t>
      </w:r>
      <w:proofErr w:type="spellEnd"/>
      <w:r>
        <w:t xml:space="preserve"> für sich </w:t>
      </w:r>
      <w:proofErr w:type="spellStart"/>
      <w:r>
        <w:t>selb</w:t>
      </w:r>
      <w:proofErr w:type="spellEnd"/>
      <w:r>
        <w:t xml:space="preserve"> verdienet haben. </w:t>
      </w:r>
    </w:p>
    <w:p w14:paraId="470B950E" w14:textId="77777777" w:rsidR="000D6773" w:rsidRDefault="000D6773" w:rsidP="000D6773">
      <w:pPr>
        <w:pStyle w:val="StandardWeb"/>
      </w:pPr>
      <w:r>
        <w:rPr>
          <w:rStyle w:val="Fett"/>
          <w:rFonts w:eastAsiaTheme="majorEastAsia"/>
        </w:rPr>
        <w:t>Vatter</w:t>
      </w:r>
      <w:r>
        <w:br/>
        <w:t xml:space="preserve">Recht/ doch ergeht die straff also/ das die </w:t>
      </w:r>
      <w:proofErr w:type="spellStart"/>
      <w:r>
        <w:t>welt</w:t>
      </w:r>
      <w:proofErr w:type="spellEnd"/>
      <w:r>
        <w:t xml:space="preserve"> erkennen </w:t>
      </w:r>
      <w:proofErr w:type="spellStart"/>
      <w:r>
        <w:t>kan</w:t>
      </w:r>
      <w:proofErr w:type="spellEnd"/>
      <w:r>
        <w:t xml:space="preserve">/ das Gott an </w:t>
      </w:r>
      <w:proofErr w:type="spellStart"/>
      <w:r>
        <w:t>jnen</w:t>
      </w:r>
      <w:proofErr w:type="spellEnd"/>
      <w:r>
        <w:t xml:space="preserve"> auch </w:t>
      </w:r>
      <w:proofErr w:type="spellStart"/>
      <w:r>
        <w:t>jrer</w:t>
      </w:r>
      <w:proofErr w:type="spellEnd"/>
      <w:r>
        <w:t xml:space="preserve"> </w:t>
      </w:r>
      <w:proofErr w:type="spellStart"/>
      <w:r>
        <w:t>Elteren</w:t>
      </w:r>
      <w:proofErr w:type="spellEnd"/>
      <w:r>
        <w:t xml:space="preserve"> </w:t>
      </w:r>
      <w:proofErr w:type="spellStart"/>
      <w:r>
        <w:t>gotloßhait</w:t>
      </w:r>
      <w:proofErr w:type="spellEnd"/>
      <w:r>
        <w:t xml:space="preserve"> reche. </w:t>
      </w:r>
      <w:r>
        <w:br/>
        <w:t xml:space="preserve">Was geht </w:t>
      </w:r>
      <w:proofErr w:type="spellStart"/>
      <w:r>
        <w:t>nacher</w:t>
      </w:r>
      <w:proofErr w:type="spellEnd"/>
      <w:r>
        <w:t xml:space="preserve">? </w:t>
      </w:r>
    </w:p>
    <w:p w14:paraId="22621A12" w14:textId="77777777" w:rsidR="000D6773" w:rsidRDefault="000D6773" w:rsidP="000D6773">
      <w:pPr>
        <w:pStyle w:val="StandardWeb"/>
      </w:pPr>
      <w:r>
        <w:rPr>
          <w:rStyle w:val="Fett"/>
          <w:rFonts w:eastAsiaTheme="majorEastAsia"/>
        </w:rPr>
        <w:t>Kind</w:t>
      </w:r>
      <w:r>
        <w:br/>
      </w:r>
      <w:proofErr w:type="spellStart"/>
      <w:r>
        <w:t>Vnd</w:t>
      </w:r>
      <w:proofErr w:type="spellEnd"/>
      <w:r>
        <w:t xml:space="preserve"> thu </w:t>
      </w:r>
      <w:proofErr w:type="spellStart"/>
      <w:r>
        <w:t>barmhertzigkait</w:t>
      </w:r>
      <w:proofErr w:type="spellEnd"/>
      <w:r>
        <w:t xml:space="preserve">/ an </w:t>
      </w:r>
      <w:proofErr w:type="spellStart"/>
      <w:r>
        <w:t>vil</w:t>
      </w:r>
      <w:proofErr w:type="spellEnd"/>
      <w:r>
        <w:t xml:space="preserve"> </w:t>
      </w:r>
      <w:proofErr w:type="spellStart"/>
      <w:r>
        <w:t>tausent</w:t>
      </w:r>
      <w:proofErr w:type="spellEnd"/>
      <w:r>
        <w:t xml:space="preserve">/ die mich lieben/ </w:t>
      </w:r>
      <w:proofErr w:type="spellStart"/>
      <w:r>
        <w:t>vnd</w:t>
      </w:r>
      <w:proofErr w:type="spellEnd"/>
      <w:r>
        <w:t xml:space="preserve"> meine gebot halten. </w:t>
      </w:r>
    </w:p>
    <w:p w14:paraId="288EF22B" w14:textId="77777777" w:rsidR="000D6773" w:rsidRDefault="000D6773" w:rsidP="000D6773">
      <w:pPr>
        <w:pStyle w:val="StandardWeb"/>
      </w:pPr>
      <w:r>
        <w:rPr>
          <w:rStyle w:val="Fett"/>
          <w:rFonts w:eastAsiaTheme="majorEastAsia"/>
        </w:rPr>
        <w:t>Vatter</w:t>
      </w:r>
      <w:r>
        <w:br/>
        <w:t xml:space="preserve">Was will der </w:t>
      </w:r>
      <w:proofErr w:type="spellStart"/>
      <w:r>
        <w:t>Herrr</w:t>
      </w:r>
      <w:proofErr w:type="spellEnd"/>
      <w:r>
        <w:t xml:space="preserve"> hiemit? </w:t>
      </w:r>
    </w:p>
    <w:p w14:paraId="0EED15FE" w14:textId="77777777" w:rsidR="000D6773" w:rsidRDefault="000D6773" w:rsidP="000D6773">
      <w:pPr>
        <w:pStyle w:val="StandardWeb"/>
      </w:pPr>
      <w:r>
        <w:rPr>
          <w:rStyle w:val="Fett"/>
          <w:rFonts w:eastAsiaTheme="majorEastAsia"/>
        </w:rPr>
        <w:t>Kind</w:t>
      </w:r>
      <w:r>
        <w:br/>
        <w:t xml:space="preserve">Er </w:t>
      </w:r>
      <w:proofErr w:type="spellStart"/>
      <w:r>
        <w:t>wwil</w:t>
      </w:r>
      <w:proofErr w:type="spellEnd"/>
      <w:r>
        <w:t xml:space="preserve"> </w:t>
      </w:r>
      <w:proofErr w:type="spellStart"/>
      <w:r>
        <w:t>anzaigen</w:t>
      </w:r>
      <w:proofErr w:type="spellEnd"/>
      <w:r>
        <w:t xml:space="preserve">/ das sein </w:t>
      </w:r>
      <w:proofErr w:type="spellStart"/>
      <w:r>
        <w:t>gnad</w:t>
      </w:r>
      <w:proofErr w:type="spellEnd"/>
      <w:r>
        <w:t xml:space="preserve"> </w:t>
      </w:r>
      <w:proofErr w:type="spellStart"/>
      <w:r>
        <w:t>vnd</w:t>
      </w:r>
      <w:proofErr w:type="spellEnd"/>
      <w:r>
        <w:t xml:space="preserve"> </w:t>
      </w:r>
      <w:proofErr w:type="spellStart"/>
      <w:r>
        <w:t>güte</w:t>
      </w:r>
      <w:proofErr w:type="spellEnd"/>
      <w:r>
        <w:t xml:space="preserve"> alles </w:t>
      </w:r>
      <w:proofErr w:type="spellStart"/>
      <w:r>
        <w:t>übertriffet</w:t>
      </w:r>
      <w:proofErr w:type="spellEnd"/>
      <w:r>
        <w:t xml:space="preserve">/ </w:t>
      </w:r>
      <w:proofErr w:type="spellStart"/>
      <w:r>
        <w:t>vnd</w:t>
      </w:r>
      <w:proofErr w:type="spellEnd"/>
      <w:r>
        <w:t xml:space="preserve"> das er auch deren nachkommen/ so </w:t>
      </w:r>
      <w:proofErr w:type="spellStart"/>
      <w:r>
        <w:t>jm</w:t>
      </w:r>
      <w:proofErr w:type="spellEnd"/>
      <w:r>
        <w:t xml:space="preserve"> glauben/ Gott </w:t>
      </w:r>
      <w:proofErr w:type="spellStart"/>
      <w:r>
        <w:t>vnd</w:t>
      </w:r>
      <w:proofErr w:type="spellEnd"/>
      <w:r>
        <w:t xml:space="preserve"> </w:t>
      </w:r>
      <w:proofErr w:type="spellStart"/>
      <w:r>
        <w:t>Hayland</w:t>
      </w:r>
      <w:proofErr w:type="spellEnd"/>
      <w:r>
        <w:t xml:space="preserve"> sein </w:t>
      </w:r>
      <w:proofErr w:type="spellStart"/>
      <w:r>
        <w:t>wille</w:t>
      </w:r>
      <w:proofErr w:type="spellEnd"/>
      <w:r>
        <w:t xml:space="preserve">. </w:t>
      </w:r>
    </w:p>
    <w:p w14:paraId="387177DB" w14:textId="77777777" w:rsidR="000D6773" w:rsidRDefault="000D6773" w:rsidP="000D6773">
      <w:pPr>
        <w:pStyle w:val="StandardWeb"/>
      </w:pPr>
      <w:r>
        <w:rPr>
          <w:rStyle w:val="Fett"/>
          <w:rFonts w:eastAsiaTheme="majorEastAsia"/>
        </w:rPr>
        <w:t>Vatter</w:t>
      </w:r>
      <w:r>
        <w:br/>
        <w:t xml:space="preserve">Das befinden wir an </w:t>
      </w:r>
      <w:proofErr w:type="spellStart"/>
      <w:r>
        <w:t>vns</w:t>
      </w:r>
      <w:proofErr w:type="spellEnd"/>
      <w:r>
        <w:t xml:space="preserve"> armen </w:t>
      </w:r>
      <w:proofErr w:type="spellStart"/>
      <w:r>
        <w:t>leüten</w:t>
      </w:r>
      <w:proofErr w:type="spellEnd"/>
      <w:r>
        <w:t xml:space="preserve">/ bey welchen </w:t>
      </w:r>
      <w:proofErr w:type="spellStart"/>
      <w:r>
        <w:t>Got</w:t>
      </w:r>
      <w:proofErr w:type="spellEnd"/>
      <w:r>
        <w:t xml:space="preserve"> nun so lange </w:t>
      </w:r>
      <w:proofErr w:type="spellStart"/>
      <w:r>
        <w:t>zeyt</w:t>
      </w:r>
      <w:proofErr w:type="spellEnd"/>
      <w:r>
        <w:t xml:space="preserve"> sein </w:t>
      </w:r>
      <w:proofErr w:type="spellStart"/>
      <w:r>
        <w:t>hailig</w:t>
      </w:r>
      <w:proofErr w:type="spellEnd"/>
      <w:r>
        <w:t xml:space="preserve"> </w:t>
      </w:r>
      <w:proofErr w:type="spellStart"/>
      <w:r>
        <w:t>Euangeli</w:t>
      </w:r>
      <w:proofErr w:type="spellEnd"/>
      <w:r>
        <w:t xml:space="preserve"> erhaltet/ bey </w:t>
      </w:r>
      <w:proofErr w:type="spellStart"/>
      <w:r>
        <w:t>vnser</w:t>
      </w:r>
      <w:proofErr w:type="spellEnd"/>
      <w:r>
        <w:t xml:space="preserve"> so grossen </w:t>
      </w:r>
      <w:proofErr w:type="spellStart"/>
      <w:r>
        <w:t>vndanckbarkait</w:t>
      </w:r>
      <w:proofErr w:type="spellEnd"/>
      <w:r>
        <w:t xml:space="preserve">/ so </w:t>
      </w:r>
      <w:proofErr w:type="spellStart"/>
      <w:r>
        <w:t>vilen</w:t>
      </w:r>
      <w:proofErr w:type="spellEnd"/>
      <w:r>
        <w:t xml:space="preserve"> </w:t>
      </w:r>
      <w:proofErr w:type="spellStart"/>
      <w:r>
        <w:t>Abgöttereyen</w:t>
      </w:r>
      <w:proofErr w:type="spellEnd"/>
      <w:r>
        <w:t xml:space="preserve">/ </w:t>
      </w:r>
      <w:proofErr w:type="spellStart"/>
      <w:r>
        <w:t>vnd</w:t>
      </w:r>
      <w:proofErr w:type="spellEnd"/>
      <w:r>
        <w:t xml:space="preserve"> aller </w:t>
      </w:r>
      <w:proofErr w:type="spellStart"/>
      <w:r>
        <w:t>boßhait</w:t>
      </w:r>
      <w:proofErr w:type="spellEnd"/>
      <w:r>
        <w:t>.</w:t>
      </w:r>
      <w:r>
        <w:br/>
        <w:t xml:space="preserve">Welches ist das dritt </w:t>
      </w:r>
      <w:proofErr w:type="spellStart"/>
      <w:r>
        <w:t>gebott</w:t>
      </w:r>
      <w:proofErr w:type="spellEnd"/>
      <w:r>
        <w:t xml:space="preserve">? </w:t>
      </w:r>
    </w:p>
    <w:p w14:paraId="740FEA71" w14:textId="77777777" w:rsidR="000D6773" w:rsidRDefault="000D6773" w:rsidP="000D6773">
      <w:pPr>
        <w:pStyle w:val="StandardWeb"/>
      </w:pPr>
      <w:r>
        <w:rPr>
          <w:rStyle w:val="Fett"/>
          <w:rFonts w:eastAsiaTheme="majorEastAsia"/>
        </w:rPr>
        <w:t>Kind</w:t>
      </w:r>
      <w:r>
        <w:br/>
        <w:t xml:space="preserve">Du </w:t>
      </w:r>
      <w:proofErr w:type="spellStart"/>
      <w:r>
        <w:t>solt</w:t>
      </w:r>
      <w:proofErr w:type="spellEnd"/>
      <w:r>
        <w:t xml:space="preserve"> den Namen </w:t>
      </w:r>
      <w:proofErr w:type="spellStart"/>
      <w:r>
        <w:t>Gotes</w:t>
      </w:r>
      <w:proofErr w:type="spellEnd"/>
      <w:r>
        <w:t xml:space="preserve"> </w:t>
      </w:r>
      <w:proofErr w:type="spellStart"/>
      <w:r>
        <w:t>nit</w:t>
      </w:r>
      <w:proofErr w:type="spellEnd"/>
      <w:r>
        <w:t xml:space="preserve"> ver. rc. </w:t>
      </w:r>
    </w:p>
    <w:p w14:paraId="21A1E1BF" w14:textId="77777777" w:rsidR="000D6773" w:rsidRDefault="000D6773" w:rsidP="000D6773">
      <w:pPr>
        <w:pStyle w:val="StandardWeb"/>
      </w:pPr>
      <w:r>
        <w:rPr>
          <w:rStyle w:val="Fett"/>
          <w:rFonts w:eastAsiaTheme="majorEastAsia"/>
        </w:rPr>
        <w:t>Vatter</w:t>
      </w:r>
      <w:r>
        <w:br/>
        <w:t xml:space="preserve">Was </w:t>
      </w:r>
      <w:proofErr w:type="spellStart"/>
      <w:r>
        <w:t>soltu</w:t>
      </w:r>
      <w:proofErr w:type="spellEnd"/>
      <w:r>
        <w:t xml:space="preserve"> </w:t>
      </w:r>
      <w:proofErr w:type="spellStart"/>
      <w:r>
        <w:t>hierauß</w:t>
      </w:r>
      <w:proofErr w:type="spellEnd"/>
      <w:r>
        <w:t xml:space="preserve"> lernen? </w:t>
      </w:r>
    </w:p>
    <w:p w14:paraId="5A5E170E" w14:textId="77777777" w:rsidR="000D6773" w:rsidRDefault="000D6773" w:rsidP="000D6773">
      <w:pPr>
        <w:pStyle w:val="StandardWeb"/>
      </w:pPr>
      <w:r>
        <w:rPr>
          <w:rStyle w:val="Fett"/>
          <w:rFonts w:eastAsiaTheme="majorEastAsia"/>
        </w:rPr>
        <w:t>Kind</w:t>
      </w:r>
      <w:r>
        <w:br/>
        <w:t xml:space="preserve">Den Herren für meinen Gott </w:t>
      </w:r>
      <w:proofErr w:type="spellStart"/>
      <w:r>
        <w:t>vnd</w:t>
      </w:r>
      <w:proofErr w:type="spellEnd"/>
      <w:r>
        <w:t xml:space="preserve"> </w:t>
      </w:r>
      <w:proofErr w:type="spellStart"/>
      <w:r>
        <w:t>Hayland</w:t>
      </w:r>
      <w:proofErr w:type="spellEnd"/>
      <w:r>
        <w:t xml:space="preserve"> </w:t>
      </w:r>
      <w:proofErr w:type="spellStart"/>
      <w:r>
        <w:t>allenthalb</w:t>
      </w:r>
      <w:proofErr w:type="spellEnd"/>
      <w:r>
        <w:t xml:space="preserve"> bekennen/ </w:t>
      </w:r>
      <w:proofErr w:type="spellStart"/>
      <w:r>
        <w:t>verjehen</w:t>
      </w:r>
      <w:proofErr w:type="spellEnd"/>
      <w:r>
        <w:t xml:space="preserve">/ loben </w:t>
      </w:r>
      <w:proofErr w:type="spellStart"/>
      <w:r>
        <w:t>vnd</w:t>
      </w:r>
      <w:proofErr w:type="spellEnd"/>
      <w:r>
        <w:t xml:space="preserve"> </w:t>
      </w:r>
      <w:proofErr w:type="spellStart"/>
      <w:r>
        <w:t>preysen</w:t>
      </w:r>
      <w:proofErr w:type="spellEnd"/>
      <w:r>
        <w:t xml:space="preserve">/ mit </w:t>
      </w:r>
      <w:proofErr w:type="spellStart"/>
      <w:r>
        <w:t>wort</w:t>
      </w:r>
      <w:proofErr w:type="spellEnd"/>
      <w:r>
        <w:t xml:space="preserve"> </w:t>
      </w:r>
      <w:proofErr w:type="spellStart"/>
      <w:r>
        <w:t>vnd</w:t>
      </w:r>
      <w:proofErr w:type="spellEnd"/>
      <w:r>
        <w:t xml:space="preserve"> </w:t>
      </w:r>
      <w:proofErr w:type="spellStart"/>
      <w:r>
        <w:t>wercken</w:t>
      </w:r>
      <w:proofErr w:type="spellEnd"/>
      <w:r>
        <w:t xml:space="preserve">. </w:t>
      </w:r>
    </w:p>
    <w:p w14:paraId="66A7568A" w14:textId="77777777" w:rsidR="000D6773" w:rsidRDefault="000D6773" w:rsidP="000D6773">
      <w:pPr>
        <w:pStyle w:val="StandardWeb"/>
      </w:pPr>
      <w:r>
        <w:rPr>
          <w:rStyle w:val="Fett"/>
          <w:rFonts w:eastAsiaTheme="majorEastAsia"/>
        </w:rPr>
        <w:t>Vatter</w:t>
      </w:r>
      <w:r>
        <w:br/>
        <w:t xml:space="preserve">Es </w:t>
      </w:r>
      <w:proofErr w:type="spellStart"/>
      <w:r>
        <w:t>würt</w:t>
      </w:r>
      <w:proofErr w:type="spellEnd"/>
      <w:r>
        <w:t xml:space="preserve"> doch nur der </w:t>
      </w:r>
      <w:proofErr w:type="spellStart"/>
      <w:r>
        <w:t>mainayd</w:t>
      </w:r>
      <w:proofErr w:type="spellEnd"/>
      <w:r>
        <w:t xml:space="preserve"> hie </w:t>
      </w:r>
      <w:proofErr w:type="spellStart"/>
      <w:r>
        <w:t>verbotten</w:t>
      </w:r>
      <w:proofErr w:type="spellEnd"/>
      <w:r>
        <w:t xml:space="preserve">? </w:t>
      </w:r>
    </w:p>
    <w:p w14:paraId="3CAFDFE6" w14:textId="77777777" w:rsidR="000D6773" w:rsidRDefault="000D6773" w:rsidP="000D6773">
      <w:pPr>
        <w:pStyle w:val="StandardWeb"/>
      </w:pPr>
      <w:r>
        <w:rPr>
          <w:rStyle w:val="Fett"/>
          <w:rFonts w:eastAsiaTheme="majorEastAsia"/>
        </w:rPr>
        <w:t>Kind</w:t>
      </w:r>
      <w:r>
        <w:br/>
        <w:t xml:space="preserve">Es ist den </w:t>
      </w:r>
      <w:proofErr w:type="spellStart"/>
      <w:r>
        <w:t>menschen</w:t>
      </w:r>
      <w:proofErr w:type="spellEnd"/>
      <w:r>
        <w:t xml:space="preserve"> angeboren/ das </w:t>
      </w:r>
      <w:proofErr w:type="spellStart"/>
      <w:r>
        <w:t>sy</w:t>
      </w:r>
      <w:proofErr w:type="spellEnd"/>
      <w:r>
        <w:t xml:space="preserve"> im </w:t>
      </w:r>
      <w:proofErr w:type="spellStart"/>
      <w:r>
        <w:t>ayd</w:t>
      </w:r>
      <w:proofErr w:type="spellEnd"/>
      <w:r>
        <w:t xml:space="preserve"> </w:t>
      </w:r>
      <w:proofErr w:type="spellStart"/>
      <w:r>
        <w:t>jren</w:t>
      </w:r>
      <w:proofErr w:type="spellEnd"/>
      <w:r>
        <w:t xml:space="preserve"> Gott </w:t>
      </w:r>
      <w:proofErr w:type="spellStart"/>
      <w:r>
        <w:t>verjehen</w:t>
      </w:r>
      <w:proofErr w:type="spellEnd"/>
      <w:r>
        <w:t xml:space="preserve"> </w:t>
      </w:r>
      <w:proofErr w:type="spellStart"/>
      <w:r>
        <w:t>vnd</w:t>
      </w:r>
      <w:proofErr w:type="spellEnd"/>
      <w:r>
        <w:t xml:space="preserve"> bekennen/ </w:t>
      </w:r>
      <w:proofErr w:type="spellStart"/>
      <w:r>
        <w:t>Darumb</w:t>
      </w:r>
      <w:proofErr w:type="spellEnd"/>
      <w:r>
        <w:t xml:space="preserve"> setzet er hie den </w:t>
      </w:r>
      <w:proofErr w:type="spellStart"/>
      <w:r>
        <w:t>mainayd</w:t>
      </w:r>
      <w:proofErr w:type="spellEnd"/>
      <w:r>
        <w:t xml:space="preserve"> als die gröbere </w:t>
      </w:r>
      <w:proofErr w:type="spellStart"/>
      <w:r>
        <w:t>vnd</w:t>
      </w:r>
      <w:proofErr w:type="spellEnd"/>
      <w:r>
        <w:t xml:space="preserve"> </w:t>
      </w:r>
      <w:proofErr w:type="spellStart"/>
      <w:r>
        <w:t>bekandtlichere</w:t>
      </w:r>
      <w:proofErr w:type="spellEnd"/>
      <w:r>
        <w:t xml:space="preserve"> </w:t>
      </w:r>
      <w:proofErr w:type="spellStart"/>
      <w:r>
        <w:t>verachtung</w:t>
      </w:r>
      <w:proofErr w:type="spellEnd"/>
      <w:r>
        <w:t xml:space="preserve"> </w:t>
      </w:r>
      <w:proofErr w:type="spellStart"/>
      <w:r>
        <w:t>Götlichs</w:t>
      </w:r>
      <w:proofErr w:type="spellEnd"/>
      <w:r>
        <w:t xml:space="preserve"> namens. </w:t>
      </w:r>
    </w:p>
    <w:p w14:paraId="422D4662" w14:textId="77777777" w:rsidR="000D6773" w:rsidRDefault="000D6773" w:rsidP="000D6773">
      <w:pPr>
        <w:pStyle w:val="StandardWeb"/>
      </w:pPr>
      <w:r>
        <w:rPr>
          <w:rStyle w:val="Fett"/>
          <w:rFonts w:eastAsiaTheme="majorEastAsia"/>
        </w:rPr>
        <w:t>Vatter</w:t>
      </w:r>
      <w:r>
        <w:br/>
      </w:r>
      <w:proofErr w:type="spellStart"/>
      <w:r>
        <w:t>Wol</w:t>
      </w:r>
      <w:proofErr w:type="spellEnd"/>
      <w:r>
        <w:t xml:space="preserve">/ wer auch rechte </w:t>
      </w:r>
      <w:proofErr w:type="spellStart"/>
      <w:r>
        <w:t>scheühe</w:t>
      </w:r>
      <w:proofErr w:type="spellEnd"/>
      <w:r>
        <w:t xml:space="preserve"> hat bey dem </w:t>
      </w:r>
      <w:proofErr w:type="spellStart"/>
      <w:r>
        <w:t>namen</w:t>
      </w:r>
      <w:proofErr w:type="spellEnd"/>
      <w:r>
        <w:t xml:space="preserve"> Gottes falsch zu schweren/ der bekennet damit/ das der Herr sein Gott </w:t>
      </w:r>
      <w:proofErr w:type="spellStart"/>
      <w:r>
        <w:t>seye</w:t>
      </w:r>
      <w:proofErr w:type="spellEnd"/>
      <w:r>
        <w:t xml:space="preserve">/ </w:t>
      </w:r>
      <w:proofErr w:type="spellStart"/>
      <w:r>
        <w:t>vnd</w:t>
      </w:r>
      <w:proofErr w:type="spellEnd"/>
      <w:r>
        <w:t xml:space="preserve"> </w:t>
      </w:r>
      <w:proofErr w:type="spellStart"/>
      <w:r>
        <w:t>würt</w:t>
      </w:r>
      <w:proofErr w:type="spellEnd"/>
      <w:r>
        <w:t xml:space="preserve"> sich </w:t>
      </w:r>
      <w:proofErr w:type="spellStart"/>
      <w:r>
        <w:t>befleyssen</w:t>
      </w:r>
      <w:proofErr w:type="spellEnd"/>
      <w:r>
        <w:t xml:space="preserve"> </w:t>
      </w:r>
      <w:proofErr w:type="spellStart"/>
      <w:r>
        <w:t>allenthalb</w:t>
      </w:r>
      <w:proofErr w:type="spellEnd"/>
      <w:r>
        <w:t xml:space="preserve">/ </w:t>
      </w:r>
      <w:proofErr w:type="spellStart"/>
      <w:r>
        <w:t>vnd</w:t>
      </w:r>
      <w:proofErr w:type="spellEnd"/>
      <w:r>
        <w:t xml:space="preserve"> in allen dingen/ den </w:t>
      </w:r>
      <w:proofErr w:type="spellStart"/>
      <w:r>
        <w:t>namen</w:t>
      </w:r>
      <w:proofErr w:type="spellEnd"/>
      <w:r>
        <w:t xml:space="preserve"> Gottes zu </w:t>
      </w:r>
      <w:proofErr w:type="spellStart"/>
      <w:r>
        <w:t>hailigen</w:t>
      </w:r>
      <w:proofErr w:type="spellEnd"/>
      <w:r>
        <w:t xml:space="preserve">. </w:t>
      </w:r>
      <w:r>
        <w:br/>
        <w:t xml:space="preserve">Wie sündigen die </w:t>
      </w:r>
      <w:proofErr w:type="spellStart"/>
      <w:r>
        <w:t>leüt</w:t>
      </w:r>
      <w:proofErr w:type="spellEnd"/>
      <w:r>
        <w:t xml:space="preserve"> wider </w:t>
      </w:r>
      <w:proofErr w:type="spellStart"/>
      <w:r>
        <w:t>diß</w:t>
      </w:r>
      <w:proofErr w:type="spellEnd"/>
      <w:r>
        <w:t xml:space="preserve"> </w:t>
      </w:r>
      <w:proofErr w:type="spellStart"/>
      <w:r>
        <w:t>gebott</w:t>
      </w:r>
      <w:proofErr w:type="spellEnd"/>
      <w:r>
        <w:t xml:space="preserve">? </w:t>
      </w:r>
    </w:p>
    <w:p w14:paraId="5DF1F08C" w14:textId="77777777" w:rsidR="000D6773" w:rsidRDefault="000D6773" w:rsidP="000D6773">
      <w:pPr>
        <w:pStyle w:val="StandardWeb"/>
      </w:pPr>
      <w:r>
        <w:rPr>
          <w:rStyle w:val="Fett"/>
          <w:rFonts w:eastAsiaTheme="majorEastAsia"/>
        </w:rPr>
        <w:t>Kind</w:t>
      </w:r>
      <w:r>
        <w:br/>
      </w:r>
      <w:proofErr w:type="spellStart"/>
      <w:r>
        <w:t>Fürnämlich</w:t>
      </w:r>
      <w:proofErr w:type="spellEnd"/>
      <w:r>
        <w:t xml:space="preserve"> in vier weg. </w:t>
      </w:r>
    </w:p>
    <w:p w14:paraId="25A6079F" w14:textId="77777777" w:rsidR="000D6773" w:rsidRDefault="000D6773" w:rsidP="000D6773">
      <w:pPr>
        <w:pStyle w:val="StandardWeb"/>
      </w:pPr>
      <w:r>
        <w:rPr>
          <w:rStyle w:val="Fett"/>
          <w:rFonts w:eastAsiaTheme="majorEastAsia"/>
        </w:rPr>
        <w:t>Vatter</w:t>
      </w:r>
      <w:r>
        <w:br/>
        <w:t xml:space="preserve">Wie </w:t>
      </w:r>
      <w:proofErr w:type="spellStart"/>
      <w:r>
        <w:t>lauttet</w:t>
      </w:r>
      <w:proofErr w:type="spellEnd"/>
      <w:r>
        <w:t xml:space="preserve"> der erst weg. </w:t>
      </w:r>
    </w:p>
    <w:p w14:paraId="6D7F33A7" w14:textId="77777777" w:rsidR="000D6773" w:rsidRDefault="000D6773" w:rsidP="000D6773">
      <w:pPr>
        <w:pStyle w:val="StandardWeb"/>
      </w:pPr>
      <w:r>
        <w:rPr>
          <w:rStyle w:val="Fett"/>
          <w:rFonts w:eastAsiaTheme="majorEastAsia"/>
        </w:rPr>
        <w:t>Kind</w:t>
      </w:r>
      <w:r>
        <w:br/>
        <w:t xml:space="preserve">Wann </w:t>
      </w:r>
      <w:proofErr w:type="spellStart"/>
      <w:r>
        <w:t>sy</w:t>
      </w:r>
      <w:proofErr w:type="spellEnd"/>
      <w:r>
        <w:t xml:space="preserve"> </w:t>
      </w:r>
      <w:proofErr w:type="spellStart"/>
      <w:r>
        <w:t>jren</w:t>
      </w:r>
      <w:proofErr w:type="spellEnd"/>
      <w:r>
        <w:t xml:space="preserve"> glauben an Gott </w:t>
      </w:r>
      <w:proofErr w:type="spellStart"/>
      <w:r>
        <w:t>nit</w:t>
      </w:r>
      <w:proofErr w:type="spellEnd"/>
      <w:r>
        <w:t xml:space="preserve"> bekennen/ </w:t>
      </w:r>
      <w:proofErr w:type="spellStart"/>
      <w:r>
        <w:t>vnnd</w:t>
      </w:r>
      <w:proofErr w:type="spellEnd"/>
      <w:r>
        <w:t xml:space="preserve"> den Namen Gottes von </w:t>
      </w:r>
      <w:proofErr w:type="spellStart"/>
      <w:r>
        <w:t>gantzem</w:t>
      </w:r>
      <w:proofErr w:type="spellEnd"/>
      <w:r>
        <w:t xml:space="preserve"> </w:t>
      </w:r>
      <w:proofErr w:type="spellStart"/>
      <w:r>
        <w:t>hertzen</w:t>
      </w:r>
      <w:proofErr w:type="spellEnd"/>
      <w:r>
        <w:t xml:space="preserve"> </w:t>
      </w:r>
      <w:proofErr w:type="spellStart"/>
      <w:r>
        <w:t>preysen</w:t>
      </w:r>
      <w:proofErr w:type="spellEnd"/>
      <w:r>
        <w:t xml:space="preserve">/ </w:t>
      </w:r>
      <w:proofErr w:type="spellStart"/>
      <w:r>
        <w:t>wa</w:t>
      </w:r>
      <w:proofErr w:type="spellEnd"/>
      <w:r>
        <w:t xml:space="preserve"> </w:t>
      </w:r>
      <w:proofErr w:type="spellStart"/>
      <w:r>
        <w:t>sy</w:t>
      </w:r>
      <w:proofErr w:type="spellEnd"/>
      <w:r>
        <w:t xml:space="preserve"> des </w:t>
      </w:r>
      <w:proofErr w:type="spellStart"/>
      <w:r>
        <w:t>stat</w:t>
      </w:r>
      <w:proofErr w:type="spellEnd"/>
      <w:r>
        <w:t xml:space="preserve"> </w:t>
      </w:r>
      <w:proofErr w:type="spellStart"/>
      <w:r>
        <w:t>vnd</w:t>
      </w:r>
      <w:proofErr w:type="spellEnd"/>
      <w:r>
        <w:t xml:space="preserve"> </w:t>
      </w:r>
      <w:proofErr w:type="spellStart"/>
      <w:r>
        <w:t>gelegenhait</w:t>
      </w:r>
      <w:proofErr w:type="spellEnd"/>
      <w:r>
        <w:t xml:space="preserve"> haben. </w:t>
      </w:r>
    </w:p>
    <w:p w14:paraId="43ED8627" w14:textId="77777777" w:rsidR="000D6773" w:rsidRDefault="000D6773" w:rsidP="000D6773">
      <w:pPr>
        <w:pStyle w:val="StandardWeb"/>
      </w:pPr>
      <w:r>
        <w:rPr>
          <w:rStyle w:val="Fett"/>
          <w:rFonts w:eastAsiaTheme="majorEastAsia"/>
        </w:rPr>
        <w:t>Vatter</w:t>
      </w:r>
      <w:r>
        <w:br/>
        <w:t xml:space="preserve">Recht/ dann wer </w:t>
      </w:r>
      <w:proofErr w:type="spellStart"/>
      <w:r>
        <w:t>Got</w:t>
      </w:r>
      <w:proofErr w:type="spellEnd"/>
      <w:r>
        <w:t xml:space="preserve"> </w:t>
      </w:r>
      <w:proofErr w:type="spellStart"/>
      <w:r>
        <w:t>nit</w:t>
      </w:r>
      <w:proofErr w:type="spellEnd"/>
      <w:r>
        <w:t xml:space="preserve"> bekennet/ da er solle/ der </w:t>
      </w:r>
      <w:proofErr w:type="spellStart"/>
      <w:r>
        <w:t>verleügnet</w:t>
      </w:r>
      <w:proofErr w:type="spellEnd"/>
      <w:r>
        <w:t xml:space="preserve"> </w:t>
      </w:r>
      <w:proofErr w:type="spellStart"/>
      <w:r>
        <w:t>jn</w:t>
      </w:r>
      <w:proofErr w:type="spellEnd"/>
      <w:r>
        <w:t xml:space="preserve">. </w:t>
      </w:r>
      <w:r>
        <w:br/>
        <w:t xml:space="preserve">Wie lautet der ander weg? </w:t>
      </w:r>
    </w:p>
    <w:p w14:paraId="0A406302" w14:textId="77777777" w:rsidR="000D6773" w:rsidRDefault="000D6773" w:rsidP="000D6773">
      <w:pPr>
        <w:pStyle w:val="StandardWeb"/>
      </w:pPr>
      <w:r>
        <w:rPr>
          <w:rStyle w:val="Fett"/>
          <w:rFonts w:eastAsiaTheme="majorEastAsia"/>
        </w:rPr>
        <w:t>Kind</w:t>
      </w:r>
      <w:r>
        <w:br/>
        <w:t xml:space="preserve">Wann </w:t>
      </w:r>
      <w:proofErr w:type="spellStart"/>
      <w:r>
        <w:t>sy</w:t>
      </w:r>
      <w:proofErr w:type="spellEnd"/>
      <w:r>
        <w:t xml:space="preserve"> den </w:t>
      </w:r>
      <w:proofErr w:type="spellStart"/>
      <w:r>
        <w:t>hailigen</w:t>
      </w:r>
      <w:proofErr w:type="spellEnd"/>
      <w:r>
        <w:t xml:space="preserve"> Namen Gottes mißbrauchen zum schweren/ zum leichtfertigen </w:t>
      </w:r>
      <w:proofErr w:type="spellStart"/>
      <w:r>
        <w:t>gotlosen</w:t>
      </w:r>
      <w:proofErr w:type="spellEnd"/>
      <w:r>
        <w:t xml:space="preserve"> fluchen/ oder auch zu üppigen </w:t>
      </w:r>
      <w:proofErr w:type="spellStart"/>
      <w:r>
        <w:t>vnd</w:t>
      </w:r>
      <w:proofErr w:type="spellEnd"/>
      <w:r>
        <w:t xml:space="preserve"> </w:t>
      </w:r>
      <w:proofErr w:type="spellStart"/>
      <w:r>
        <w:t>vnzüchtigen</w:t>
      </w:r>
      <w:proofErr w:type="spellEnd"/>
      <w:r>
        <w:t xml:space="preserve"> </w:t>
      </w:r>
      <w:proofErr w:type="spellStart"/>
      <w:r>
        <w:t>schertzreden</w:t>
      </w:r>
      <w:proofErr w:type="spellEnd"/>
      <w:r>
        <w:t xml:space="preserve">. </w:t>
      </w:r>
    </w:p>
    <w:p w14:paraId="6322F939" w14:textId="77777777" w:rsidR="000D6773" w:rsidRDefault="000D6773" w:rsidP="000D6773">
      <w:pPr>
        <w:pStyle w:val="StandardWeb"/>
      </w:pPr>
      <w:r>
        <w:rPr>
          <w:rStyle w:val="Fett"/>
          <w:rFonts w:eastAsiaTheme="majorEastAsia"/>
        </w:rPr>
        <w:t>Vatter</w:t>
      </w:r>
      <w:r>
        <w:br/>
        <w:t xml:space="preserve">Ja liebes </w:t>
      </w:r>
      <w:proofErr w:type="spellStart"/>
      <w:r>
        <w:t>kind</w:t>
      </w:r>
      <w:proofErr w:type="spellEnd"/>
      <w:r>
        <w:t xml:space="preserve">/ </w:t>
      </w:r>
      <w:proofErr w:type="spellStart"/>
      <w:r>
        <w:t>diß</w:t>
      </w:r>
      <w:proofErr w:type="spellEnd"/>
      <w:r>
        <w:t xml:space="preserve"> ist alles den Namen Gottes grausamlich </w:t>
      </w:r>
      <w:proofErr w:type="spellStart"/>
      <w:r>
        <w:t>lesteren</w:t>
      </w:r>
      <w:proofErr w:type="spellEnd"/>
      <w:r>
        <w:t xml:space="preserve">. </w:t>
      </w:r>
      <w:r>
        <w:br/>
        <w:t xml:space="preserve">Wie der dritte weg? </w:t>
      </w:r>
    </w:p>
    <w:p w14:paraId="4FBFF412" w14:textId="77777777" w:rsidR="000D6773" w:rsidRDefault="000D6773" w:rsidP="000D6773">
      <w:pPr>
        <w:pStyle w:val="StandardWeb"/>
      </w:pPr>
      <w:r>
        <w:rPr>
          <w:rStyle w:val="Fett"/>
          <w:rFonts w:eastAsiaTheme="majorEastAsia"/>
        </w:rPr>
        <w:t>Kind</w:t>
      </w:r>
      <w:r>
        <w:br/>
        <w:t xml:space="preserve">Wann </w:t>
      </w:r>
      <w:proofErr w:type="spellStart"/>
      <w:r>
        <w:t>sy</w:t>
      </w:r>
      <w:proofErr w:type="spellEnd"/>
      <w:r>
        <w:t xml:space="preserve"> mit </w:t>
      </w:r>
      <w:proofErr w:type="spellStart"/>
      <w:r>
        <w:t>wort</w:t>
      </w:r>
      <w:proofErr w:type="spellEnd"/>
      <w:r>
        <w:t xml:space="preserve"> oder </w:t>
      </w:r>
      <w:proofErr w:type="spellStart"/>
      <w:r>
        <w:t>werck</w:t>
      </w:r>
      <w:proofErr w:type="spellEnd"/>
      <w:r>
        <w:t xml:space="preserve"> sich Gottes Namen </w:t>
      </w:r>
      <w:proofErr w:type="spellStart"/>
      <w:r>
        <w:t>vil</w:t>
      </w:r>
      <w:proofErr w:type="spellEnd"/>
      <w:r>
        <w:t xml:space="preserve"> </w:t>
      </w:r>
      <w:proofErr w:type="spellStart"/>
      <w:r>
        <w:t>annemen</w:t>
      </w:r>
      <w:proofErr w:type="spellEnd"/>
      <w:r>
        <w:t xml:space="preserve">/ </w:t>
      </w:r>
      <w:proofErr w:type="spellStart"/>
      <w:r>
        <w:t>vnd</w:t>
      </w:r>
      <w:proofErr w:type="spellEnd"/>
      <w:r>
        <w:t xml:space="preserve"> sich </w:t>
      </w:r>
      <w:proofErr w:type="spellStart"/>
      <w:r>
        <w:t>Gotsälig</w:t>
      </w:r>
      <w:proofErr w:type="spellEnd"/>
      <w:r>
        <w:t xml:space="preserve"> </w:t>
      </w:r>
      <w:proofErr w:type="spellStart"/>
      <w:r>
        <w:t>erzaygen</w:t>
      </w:r>
      <w:proofErr w:type="spellEnd"/>
      <w:r>
        <w:t xml:space="preserve">/ </w:t>
      </w:r>
      <w:proofErr w:type="spellStart"/>
      <w:r>
        <w:t>vnd</w:t>
      </w:r>
      <w:proofErr w:type="spellEnd"/>
      <w:r>
        <w:t xml:space="preserve"> aber der ernst des </w:t>
      </w:r>
      <w:proofErr w:type="spellStart"/>
      <w:r>
        <w:t>hertzens</w:t>
      </w:r>
      <w:proofErr w:type="spellEnd"/>
      <w:r>
        <w:t xml:space="preserve"> </w:t>
      </w:r>
      <w:proofErr w:type="spellStart"/>
      <w:r>
        <w:t>nit</w:t>
      </w:r>
      <w:proofErr w:type="spellEnd"/>
      <w:r>
        <w:t xml:space="preserve"> </w:t>
      </w:r>
      <w:proofErr w:type="spellStart"/>
      <w:r>
        <w:t>darbey</w:t>
      </w:r>
      <w:proofErr w:type="spellEnd"/>
      <w:r>
        <w:t xml:space="preserve"> ist. </w:t>
      </w:r>
    </w:p>
    <w:p w14:paraId="120333C1" w14:textId="77777777" w:rsidR="000D6773" w:rsidRDefault="000D6773" w:rsidP="000D6773">
      <w:pPr>
        <w:pStyle w:val="StandardWeb"/>
      </w:pPr>
      <w:r>
        <w:rPr>
          <w:rStyle w:val="Fett"/>
          <w:rFonts w:eastAsiaTheme="majorEastAsia"/>
        </w:rPr>
        <w:t>Vatter</w:t>
      </w:r>
      <w:r>
        <w:br/>
        <w:t xml:space="preserve">Das </w:t>
      </w:r>
      <w:proofErr w:type="spellStart"/>
      <w:r>
        <w:t>mercke</w:t>
      </w:r>
      <w:proofErr w:type="spellEnd"/>
      <w:r>
        <w:t xml:space="preserve"> </w:t>
      </w:r>
      <w:proofErr w:type="spellStart"/>
      <w:r>
        <w:t>wol</w:t>
      </w:r>
      <w:proofErr w:type="spellEnd"/>
      <w:r>
        <w:t xml:space="preserve">/ dann </w:t>
      </w:r>
      <w:proofErr w:type="spellStart"/>
      <w:r>
        <w:t>warinn</w:t>
      </w:r>
      <w:proofErr w:type="spellEnd"/>
      <w:r>
        <w:t xml:space="preserve"> wir </w:t>
      </w:r>
      <w:proofErr w:type="spellStart"/>
      <w:r>
        <w:t>nit</w:t>
      </w:r>
      <w:proofErr w:type="spellEnd"/>
      <w:r>
        <w:t xml:space="preserve"> Christlich leben/ damit </w:t>
      </w:r>
      <w:proofErr w:type="spellStart"/>
      <w:r>
        <w:t>lesteren</w:t>
      </w:r>
      <w:proofErr w:type="spellEnd"/>
      <w:r>
        <w:t xml:space="preserve"> wir seinen </w:t>
      </w:r>
      <w:proofErr w:type="spellStart"/>
      <w:r>
        <w:t>hailigen</w:t>
      </w:r>
      <w:proofErr w:type="spellEnd"/>
      <w:r>
        <w:t xml:space="preserve"> </w:t>
      </w:r>
      <w:proofErr w:type="spellStart"/>
      <w:r>
        <w:t>namen</w:t>
      </w:r>
      <w:proofErr w:type="spellEnd"/>
      <w:r>
        <w:t xml:space="preserve">/ wider das wir Gott </w:t>
      </w:r>
      <w:proofErr w:type="spellStart"/>
      <w:r>
        <w:t>vnd</w:t>
      </w:r>
      <w:proofErr w:type="spellEnd"/>
      <w:r>
        <w:t xml:space="preserve"> den </w:t>
      </w:r>
      <w:proofErr w:type="spellStart"/>
      <w:r>
        <w:t>menschen</w:t>
      </w:r>
      <w:proofErr w:type="spellEnd"/>
      <w:r>
        <w:t xml:space="preserve"> zu sagen/ so wir </w:t>
      </w:r>
      <w:proofErr w:type="spellStart"/>
      <w:r>
        <w:t>vns</w:t>
      </w:r>
      <w:proofErr w:type="spellEnd"/>
      <w:r>
        <w:t xml:space="preserve"> Christen nennen. </w:t>
      </w:r>
      <w:r>
        <w:br/>
        <w:t xml:space="preserve">Was hanget an </w:t>
      </w:r>
      <w:proofErr w:type="spellStart"/>
      <w:r>
        <w:t>disem</w:t>
      </w:r>
      <w:proofErr w:type="spellEnd"/>
      <w:r>
        <w:t xml:space="preserve"> </w:t>
      </w:r>
      <w:proofErr w:type="spellStart"/>
      <w:r>
        <w:t>gebott</w:t>
      </w:r>
      <w:proofErr w:type="spellEnd"/>
      <w:r>
        <w:t xml:space="preserve">? </w:t>
      </w:r>
    </w:p>
    <w:p w14:paraId="1FE52518" w14:textId="77777777" w:rsidR="000D6773" w:rsidRDefault="000D6773" w:rsidP="000D6773">
      <w:pPr>
        <w:pStyle w:val="StandardWeb"/>
      </w:pPr>
      <w:r>
        <w:rPr>
          <w:rStyle w:val="Fett"/>
          <w:rFonts w:eastAsiaTheme="majorEastAsia"/>
        </w:rPr>
        <w:t>Kind</w:t>
      </w:r>
      <w:r>
        <w:br/>
        <w:t xml:space="preserve">Dann der Herr </w:t>
      </w:r>
      <w:proofErr w:type="spellStart"/>
      <w:r>
        <w:t>wirt</w:t>
      </w:r>
      <w:proofErr w:type="spellEnd"/>
      <w:r>
        <w:t xml:space="preserve"> den </w:t>
      </w:r>
      <w:proofErr w:type="spellStart"/>
      <w:r>
        <w:t>nit</w:t>
      </w:r>
      <w:proofErr w:type="spellEnd"/>
      <w:r>
        <w:t xml:space="preserve"> </w:t>
      </w:r>
      <w:proofErr w:type="spellStart"/>
      <w:r>
        <w:t>vnschuldig</w:t>
      </w:r>
      <w:proofErr w:type="spellEnd"/>
      <w:r>
        <w:t xml:space="preserve"> halten/ der seinen Namen vergeblich </w:t>
      </w:r>
      <w:proofErr w:type="spellStart"/>
      <w:r>
        <w:t>füret</w:t>
      </w:r>
      <w:proofErr w:type="spellEnd"/>
      <w:r>
        <w:t xml:space="preserve">. </w:t>
      </w:r>
    </w:p>
    <w:p w14:paraId="34CCC31D" w14:textId="77777777" w:rsidR="000D6773" w:rsidRDefault="000D6773" w:rsidP="000D6773">
      <w:pPr>
        <w:pStyle w:val="StandardWeb"/>
      </w:pPr>
      <w:r>
        <w:rPr>
          <w:rStyle w:val="Fett"/>
          <w:rFonts w:eastAsiaTheme="majorEastAsia"/>
        </w:rPr>
        <w:t>Vatter</w:t>
      </w:r>
      <w:r>
        <w:br/>
        <w:t xml:space="preserve">Was solle </w:t>
      </w:r>
      <w:proofErr w:type="spellStart"/>
      <w:r>
        <w:t>diß</w:t>
      </w:r>
      <w:proofErr w:type="spellEnd"/>
      <w:r>
        <w:t xml:space="preserve"> bey dir </w:t>
      </w:r>
      <w:proofErr w:type="spellStart"/>
      <w:r>
        <w:t>außrichten</w:t>
      </w:r>
      <w:proofErr w:type="spellEnd"/>
      <w:r>
        <w:t xml:space="preserve">? </w:t>
      </w:r>
    </w:p>
    <w:p w14:paraId="2E660E9F" w14:textId="77777777" w:rsidR="000D6773" w:rsidRDefault="000D6773" w:rsidP="000D6773">
      <w:pPr>
        <w:pStyle w:val="StandardWeb"/>
      </w:pPr>
      <w:r>
        <w:rPr>
          <w:rStyle w:val="Fett"/>
          <w:rFonts w:eastAsiaTheme="majorEastAsia"/>
        </w:rPr>
        <w:t>Kind</w:t>
      </w:r>
      <w:r>
        <w:br/>
        <w:t xml:space="preserve">Das ich mich </w:t>
      </w:r>
      <w:proofErr w:type="spellStart"/>
      <w:r>
        <w:t>ymmer</w:t>
      </w:r>
      <w:proofErr w:type="spellEnd"/>
      <w:r>
        <w:t xml:space="preserve"> vor </w:t>
      </w:r>
      <w:proofErr w:type="spellStart"/>
      <w:r>
        <w:t>Gotttes</w:t>
      </w:r>
      <w:proofErr w:type="spellEnd"/>
      <w:r>
        <w:t xml:space="preserve"> </w:t>
      </w:r>
      <w:proofErr w:type="spellStart"/>
      <w:r>
        <w:t>gericht</w:t>
      </w:r>
      <w:proofErr w:type="spellEnd"/>
      <w:r>
        <w:t xml:space="preserve"> entsetze/ </w:t>
      </w:r>
      <w:proofErr w:type="spellStart"/>
      <w:r>
        <w:t>vnd</w:t>
      </w:r>
      <w:proofErr w:type="spellEnd"/>
      <w:r>
        <w:t xml:space="preserve"> alle </w:t>
      </w:r>
      <w:proofErr w:type="spellStart"/>
      <w:r>
        <w:t>Gleyßnerey</w:t>
      </w:r>
      <w:proofErr w:type="spellEnd"/>
      <w:r>
        <w:t xml:space="preserve"> fliehe. </w:t>
      </w:r>
    </w:p>
    <w:p w14:paraId="1C4BB07F" w14:textId="77777777" w:rsidR="000D6773" w:rsidRDefault="000D6773" w:rsidP="000D6773">
      <w:pPr>
        <w:pStyle w:val="StandardWeb"/>
      </w:pPr>
      <w:r>
        <w:rPr>
          <w:rStyle w:val="Fett"/>
          <w:rFonts w:eastAsiaTheme="majorEastAsia"/>
        </w:rPr>
        <w:t>Vatter</w:t>
      </w:r>
      <w:r>
        <w:br/>
        <w:t xml:space="preserve">Welches ist das </w:t>
      </w:r>
      <w:proofErr w:type="spellStart"/>
      <w:r>
        <w:t>vierdt</w:t>
      </w:r>
      <w:proofErr w:type="spellEnd"/>
      <w:r>
        <w:t xml:space="preserve"> </w:t>
      </w:r>
      <w:proofErr w:type="spellStart"/>
      <w:r>
        <w:t>gebott</w:t>
      </w:r>
      <w:proofErr w:type="spellEnd"/>
      <w:r>
        <w:t xml:space="preserve">? </w:t>
      </w:r>
    </w:p>
    <w:p w14:paraId="1EBEBD99" w14:textId="77777777" w:rsidR="000D6773" w:rsidRDefault="000D6773" w:rsidP="000D6773">
      <w:pPr>
        <w:pStyle w:val="StandardWeb"/>
      </w:pPr>
      <w:r>
        <w:rPr>
          <w:rStyle w:val="Fett"/>
          <w:rFonts w:eastAsiaTheme="majorEastAsia"/>
        </w:rPr>
        <w:t>Kind</w:t>
      </w:r>
      <w:r>
        <w:br/>
      </w:r>
      <w:proofErr w:type="spellStart"/>
      <w:r>
        <w:t>Gedenck</w:t>
      </w:r>
      <w:proofErr w:type="spellEnd"/>
      <w:r>
        <w:t xml:space="preserve"> des </w:t>
      </w:r>
      <w:proofErr w:type="spellStart"/>
      <w:r>
        <w:t>Sabath</w:t>
      </w:r>
      <w:proofErr w:type="spellEnd"/>
      <w:r>
        <w:t xml:space="preserve"> tags/ das du rc. </w:t>
      </w:r>
    </w:p>
    <w:p w14:paraId="167C58AC" w14:textId="77777777" w:rsidR="000D6773" w:rsidRDefault="000D6773" w:rsidP="000D6773">
      <w:pPr>
        <w:pStyle w:val="StandardWeb"/>
      </w:pPr>
      <w:r>
        <w:rPr>
          <w:rStyle w:val="Fett"/>
          <w:rFonts w:eastAsiaTheme="majorEastAsia"/>
        </w:rPr>
        <w:t>Vatter</w:t>
      </w:r>
      <w:r>
        <w:br/>
        <w:t xml:space="preserve">Welches ist der </w:t>
      </w:r>
      <w:proofErr w:type="spellStart"/>
      <w:r>
        <w:t>Sabath</w:t>
      </w:r>
      <w:proofErr w:type="spellEnd"/>
      <w:r>
        <w:t xml:space="preserve"> tag? </w:t>
      </w:r>
    </w:p>
    <w:p w14:paraId="3B6279E7" w14:textId="77777777" w:rsidR="000D6773" w:rsidRDefault="000D6773" w:rsidP="000D6773">
      <w:pPr>
        <w:pStyle w:val="StandardWeb"/>
      </w:pPr>
      <w:r>
        <w:rPr>
          <w:rStyle w:val="Fett"/>
          <w:rFonts w:eastAsiaTheme="majorEastAsia"/>
        </w:rPr>
        <w:t>Kind</w:t>
      </w:r>
      <w:r>
        <w:br/>
        <w:t xml:space="preserve">Der Sontag/ </w:t>
      </w:r>
      <w:proofErr w:type="spellStart"/>
      <w:r>
        <w:t>vnd</w:t>
      </w:r>
      <w:proofErr w:type="spellEnd"/>
      <w:r>
        <w:t xml:space="preserve"> deren sich </w:t>
      </w:r>
      <w:proofErr w:type="spellStart"/>
      <w:r>
        <w:t>ain</w:t>
      </w:r>
      <w:proofErr w:type="spellEnd"/>
      <w:r>
        <w:t xml:space="preserve"> </w:t>
      </w:r>
      <w:proofErr w:type="spellStart"/>
      <w:r>
        <w:t>yede</w:t>
      </w:r>
      <w:proofErr w:type="spellEnd"/>
      <w:r>
        <w:t xml:space="preserve"> </w:t>
      </w:r>
      <w:proofErr w:type="spellStart"/>
      <w:r>
        <w:t>gemain</w:t>
      </w:r>
      <w:proofErr w:type="spellEnd"/>
      <w:r>
        <w:t xml:space="preserve"> Gottes zu </w:t>
      </w:r>
      <w:proofErr w:type="spellStart"/>
      <w:r>
        <w:t>Feyren</w:t>
      </w:r>
      <w:proofErr w:type="spellEnd"/>
      <w:r>
        <w:t xml:space="preserve"> vergleichet. </w:t>
      </w:r>
    </w:p>
    <w:p w14:paraId="4BEB6E55" w14:textId="77777777" w:rsidR="000D6773" w:rsidRDefault="000D6773" w:rsidP="000D6773">
      <w:pPr>
        <w:pStyle w:val="StandardWeb"/>
      </w:pPr>
      <w:r>
        <w:rPr>
          <w:rStyle w:val="Fett"/>
          <w:rFonts w:eastAsiaTheme="majorEastAsia"/>
        </w:rPr>
        <w:t>Vatter</w:t>
      </w:r>
      <w:r>
        <w:br/>
        <w:t xml:space="preserve">Wie </w:t>
      </w:r>
      <w:proofErr w:type="spellStart"/>
      <w:r>
        <w:t>hailigen</w:t>
      </w:r>
      <w:proofErr w:type="spellEnd"/>
      <w:r>
        <w:t xml:space="preserve"> wir </w:t>
      </w:r>
      <w:proofErr w:type="spellStart"/>
      <w:r>
        <w:t>solliche</w:t>
      </w:r>
      <w:proofErr w:type="spellEnd"/>
      <w:r>
        <w:t xml:space="preserve"> tag? </w:t>
      </w:r>
    </w:p>
    <w:p w14:paraId="21F47D6F" w14:textId="77777777" w:rsidR="000D6773" w:rsidRDefault="000D6773" w:rsidP="000D6773">
      <w:pPr>
        <w:pStyle w:val="StandardWeb"/>
      </w:pPr>
      <w:r>
        <w:rPr>
          <w:rStyle w:val="Fett"/>
          <w:rFonts w:eastAsiaTheme="majorEastAsia"/>
        </w:rPr>
        <w:t>Kind</w:t>
      </w:r>
      <w:r>
        <w:br/>
        <w:t xml:space="preserve">Wann wir </w:t>
      </w:r>
      <w:proofErr w:type="spellStart"/>
      <w:r>
        <w:t>vns</w:t>
      </w:r>
      <w:proofErr w:type="spellEnd"/>
      <w:r>
        <w:t xml:space="preserve"> in denen </w:t>
      </w:r>
      <w:proofErr w:type="spellStart"/>
      <w:r>
        <w:t>wercken</w:t>
      </w:r>
      <w:proofErr w:type="spellEnd"/>
      <w:r>
        <w:t xml:space="preserve"> </w:t>
      </w:r>
      <w:proofErr w:type="spellStart"/>
      <w:r>
        <w:t>yeben</w:t>
      </w:r>
      <w:proofErr w:type="spellEnd"/>
      <w:r>
        <w:t xml:space="preserve">/ die Gott zum </w:t>
      </w:r>
      <w:proofErr w:type="spellStart"/>
      <w:r>
        <w:t>auffgang</w:t>
      </w:r>
      <w:proofErr w:type="spellEnd"/>
      <w:r>
        <w:t xml:space="preserve"> der </w:t>
      </w:r>
      <w:proofErr w:type="spellStart"/>
      <w:r>
        <w:t>Gotsäligkait</w:t>
      </w:r>
      <w:proofErr w:type="spellEnd"/>
      <w:r>
        <w:t xml:space="preserve"> besonders geordnet hat. </w:t>
      </w:r>
    </w:p>
    <w:p w14:paraId="3B7CDAE6" w14:textId="77777777" w:rsidR="000D6773" w:rsidRDefault="000D6773" w:rsidP="000D6773">
      <w:pPr>
        <w:pStyle w:val="StandardWeb"/>
      </w:pPr>
      <w:r>
        <w:rPr>
          <w:rStyle w:val="Fett"/>
          <w:rFonts w:eastAsiaTheme="majorEastAsia"/>
        </w:rPr>
        <w:t>Vatter</w:t>
      </w:r>
      <w:r>
        <w:br/>
        <w:t xml:space="preserve">Welche </w:t>
      </w:r>
      <w:proofErr w:type="spellStart"/>
      <w:r>
        <w:t>seind</w:t>
      </w:r>
      <w:proofErr w:type="spellEnd"/>
      <w:r>
        <w:t xml:space="preserve"> die? </w:t>
      </w:r>
    </w:p>
    <w:p w14:paraId="3FE67FA6" w14:textId="77777777" w:rsidR="000D6773" w:rsidRDefault="000D6773" w:rsidP="000D6773">
      <w:pPr>
        <w:pStyle w:val="StandardWeb"/>
      </w:pPr>
      <w:r>
        <w:rPr>
          <w:rStyle w:val="Fett"/>
          <w:rFonts w:eastAsiaTheme="majorEastAsia"/>
        </w:rPr>
        <w:t>Kind</w:t>
      </w:r>
      <w:r>
        <w:br/>
        <w:t xml:space="preserve">Sich zur </w:t>
      </w:r>
      <w:proofErr w:type="spellStart"/>
      <w:r>
        <w:t>gemain</w:t>
      </w:r>
      <w:proofErr w:type="spellEnd"/>
      <w:r>
        <w:t xml:space="preserve"> Gottes </w:t>
      </w:r>
      <w:proofErr w:type="spellStart"/>
      <w:r>
        <w:t>samlen</w:t>
      </w:r>
      <w:proofErr w:type="spellEnd"/>
      <w:r>
        <w:t xml:space="preserve">/ das </w:t>
      </w:r>
      <w:proofErr w:type="spellStart"/>
      <w:r>
        <w:t>wort</w:t>
      </w:r>
      <w:proofErr w:type="spellEnd"/>
      <w:r>
        <w:t xml:space="preserve"> Gottes hören/ lesen </w:t>
      </w:r>
      <w:proofErr w:type="spellStart"/>
      <w:r>
        <w:t>vnd</w:t>
      </w:r>
      <w:proofErr w:type="spellEnd"/>
      <w:r>
        <w:t xml:space="preserve"> betrachten/ Gott loben/ betten/ fasten/ die </w:t>
      </w:r>
      <w:proofErr w:type="spellStart"/>
      <w:r>
        <w:t>hailigen</w:t>
      </w:r>
      <w:proofErr w:type="spellEnd"/>
      <w:r>
        <w:t xml:space="preserve"> Sacrament empfahen/ </w:t>
      </w:r>
      <w:proofErr w:type="spellStart"/>
      <w:r>
        <w:t>almusen</w:t>
      </w:r>
      <w:proofErr w:type="spellEnd"/>
      <w:r>
        <w:t xml:space="preserve"> geben/ brüderliche leere </w:t>
      </w:r>
      <w:proofErr w:type="spellStart"/>
      <w:r>
        <w:t>vnd</w:t>
      </w:r>
      <w:proofErr w:type="spellEnd"/>
      <w:r>
        <w:t xml:space="preserve"> </w:t>
      </w:r>
      <w:proofErr w:type="spellStart"/>
      <w:r>
        <w:t>vermangung</w:t>
      </w:r>
      <w:proofErr w:type="spellEnd"/>
      <w:r>
        <w:t xml:space="preserve"> </w:t>
      </w:r>
      <w:proofErr w:type="spellStart"/>
      <w:r>
        <w:t>yeben</w:t>
      </w:r>
      <w:proofErr w:type="spellEnd"/>
      <w:r>
        <w:t xml:space="preserve">/ </w:t>
      </w:r>
      <w:proofErr w:type="spellStart"/>
      <w:r>
        <w:t>vnd</w:t>
      </w:r>
      <w:proofErr w:type="spellEnd"/>
      <w:r>
        <w:t xml:space="preserve"> was an </w:t>
      </w:r>
      <w:proofErr w:type="spellStart"/>
      <w:r>
        <w:t>disem</w:t>
      </w:r>
      <w:proofErr w:type="spellEnd"/>
      <w:r>
        <w:t xml:space="preserve"> hanget. </w:t>
      </w:r>
    </w:p>
    <w:p w14:paraId="08BBD1D5" w14:textId="77777777" w:rsidR="000D6773" w:rsidRDefault="000D6773" w:rsidP="000D6773">
      <w:pPr>
        <w:pStyle w:val="StandardWeb"/>
      </w:pPr>
      <w:r>
        <w:rPr>
          <w:rStyle w:val="Fett"/>
          <w:rFonts w:eastAsiaTheme="majorEastAsia"/>
        </w:rPr>
        <w:t>Vatter</w:t>
      </w:r>
      <w:r>
        <w:br/>
        <w:t xml:space="preserve">Solle man die </w:t>
      </w:r>
      <w:proofErr w:type="spellStart"/>
      <w:r>
        <w:t>werck</w:t>
      </w:r>
      <w:proofErr w:type="spellEnd"/>
      <w:r>
        <w:t xml:space="preserve"> </w:t>
      </w:r>
      <w:proofErr w:type="spellStart"/>
      <w:r>
        <w:t>nit</w:t>
      </w:r>
      <w:proofErr w:type="spellEnd"/>
      <w:r>
        <w:t xml:space="preserve"> allweg </w:t>
      </w:r>
      <w:proofErr w:type="spellStart"/>
      <w:r>
        <w:t>yeben</w:t>
      </w:r>
      <w:proofErr w:type="spellEnd"/>
      <w:r>
        <w:t xml:space="preserve">? </w:t>
      </w:r>
    </w:p>
    <w:p w14:paraId="286D99A5" w14:textId="77777777" w:rsidR="000D6773" w:rsidRDefault="000D6773" w:rsidP="000D6773">
      <w:pPr>
        <w:pStyle w:val="StandardWeb"/>
      </w:pPr>
      <w:r>
        <w:rPr>
          <w:rStyle w:val="Fett"/>
          <w:rFonts w:eastAsiaTheme="majorEastAsia"/>
        </w:rPr>
        <w:t>Kind</w:t>
      </w:r>
      <w:r>
        <w:br/>
        <w:t xml:space="preserve">Ja/ aber besonders ernstlicher </w:t>
      </w:r>
      <w:proofErr w:type="spellStart"/>
      <w:r>
        <w:t>auff</w:t>
      </w:r>
      <w:proofErr w:type="spellEnd"/>
      <w:r>
        <w:t xml:space="preserve"> die tag/ die mit </w:t>
      </w:r>
      <w:proofErr w:type="spellStart"/>
      <w:r>
        <w:t>namen</w:t>
      </w:r>
      <w:proofErr w:type="spellEnd"/>
      <w:r>
        <w:t xml:space="preserve"> darzu </w:t>
      </w:r>
      <w:proofErr w:type="spellStart"/>
      <w:r>
        <w:t>gehailiget</w:t>
      </w:r>
      <w:proofErr w:type="spellEnd"/>
      <w:r>
        <w:t xml:space="preserve"> werden. </w:t>
      </w:r>
    </w:p>
    <w:p w14:paraId="0FAC0A70" w14:textId="77777777" w:rsidR="000D6773" w:rsidRDefault="000D6773" w:rsidP="000D6773">
      <w:pPr>
        <w:pStyle w:val="StandardWeb"/>
      </w:pPr>
      <w:r>
        <w:rPr>
          <w:rStyle w:val="Fett"/>
          <w:rFonts w:eastAsiaTheme="majorEastAsia"/>
        </w:rPr>
        <w:t>Vatter</w:t>
      </w:r>
      <w:r>
        <w:br/>
      </w:r>
      <w:proofErr w:type="spellStart"/>
      <w:r>
        <w:t>Diß</w:t>
      </w:r>
      <w:proofErr w:type="spellEnd"/>
      <w:r>
        <w:t xml:space="preserve"> </w:t>
      </w:r>
      <w:proofErr w:type="spellStart"/>
      <w:r>
        <w:t>bedencke</w:t>
      </w:r>
      <w:proofErr w:type="spellEnd"/>
      <w:r>
        <w:t xml:space="preserve"> </w:t>
      </w:r>
      <w:proofErr w:type="spellStart"/>
      <w:r>
        <w:t>wol</w:t>
      </w:r>
      <w:proofErr w:type="spellEnd"/>
      <w:r>
        <w:t xml:space="preserve">/ </w:t>
      </w:r>
      <w:proofErr w:type="spellStart"/>
      <w:r>
        <w:t>vnd</w:t>
      </w:r>
      <w:proofErr w:type="spellEnd"/>
      <w:r>
        <w:t xml:space="preserve"> komme </w:t>
      </w:r>
      <w:proofErr w:type="spellStart"/>
      <w:r>
        <w:t>jm</w:t>
      </w:r>
      <w:proofErr w:type="spellEnd"/>
      <w:r>
        <w:t xml:space="preserve"> </w:t>
      </w:r>
      <w:proofErr w:type="spellStart"/>
      <w:r>
        <w:t>trewlich</w:t>
      </w:r>
      <w:proofErr w:type="spellEnd"/>
      <w:r>
        <w:t xml:space="preserve"> nach/ der glaub kommet </w:t>
      </w:r>
      <w:proofErr w:type="spellStart"/>
      <w:r>
        <w:t>ye</w:t>
      </w:r>
      <w:proofErr w:type="spellEnd"/>
      <w:r>
        <w:t xml:space="preserve"> </w:t>
      </w:r>
      <w:proofErr w:type="spellStart"/>
      <w:r>
        <w:t>auß</w:t>
      </w:r>
      <w:proofErr w:type="spellEnd"/>
      <w:r>
        <w:t xml:space="preserve"> dem gehör </w:t>
      </w:r>
      <w:proofErr w:type="spellStart"/>
      <w:r>
        <w:t>Götlichs</w:t>
      </w:r>
      <w:proofErr w:type="spellEnd"/>
      <w:r>
        <w:t xml:space="preserve"> </w:t>
      </w:r>
      <w:proofErr w:type="spellStart"/>
      <w:r>
        <w:t>worts</w:t>
      </w:r>
      <w:proofErr w:type="spellEnd"/>
      <w:r>
        <w:t xml:space="preserve">/ so will Gott </w:t>
      </w:r>
      <w:proofErr w:type="spellStart"/>
      <w:r>
        <w:t>gebetten</w:t>
      </w:r>
      <w:proofErr w:type="spellEnd"/>
      <w:r>
        <w:t xml:space="preserve"> sein/ </w:t>
      </w:r>
      <w:proofErr w:type="spellStart"/>
      <w:r>
        <w:t>vnd</w:t>
      </w:r>
      <w:proofErr w:type="spellEnd"/>
      <w:r>
        <w:t xml:space="preserve"> mit ernst stelle ab alle </w:t>
      </w:r>
      <w:proofErr w:type="spellStart"/>
      <w:r>
        <w:t>flayschliche</w:t>
      </w:r>
      <w:proofErr w:type="spellEnd"/>
      <w:r>
        <w:t xml:space="preserve"> </w:t>
      </w:r>
      <w:proofErr w:type="spellStart"/>
      <w:r>
        <w:t>lüsten</w:t>
      </w:r>
      <w:proofErr w:type="spellEnd"/>
      <w:r>
        <w:t xml:space="preserve"> </w:t>
      </w:r>
      <w:proofErr w:type="spellStart"/>
      <w:r>
        <w:t>vnd</w:t>
      </w:r>
      <w:proofErr w:type="spellEnd"/>
      <w:r>
        <w:t xml:space="preserve"> </w:t>
      </w:r>
      <w:proofErr w:type="spellStart"/>
      <w:r>
        <w:t>ergötzlichaiten</w:t>
      </w:r>
      <w:proofErr w:type="spellEnd"/>
      <w:r>
        <w:t xml:space="preserve">/ </w:t>
      </w:r>
      <w:proofErr w:type="spellStart"/>
      <w:r>
        <w:t>Darumb</w:t>
      </w:r>
      <w:proofErr w:type="spellEnd"/>
      <w:r>
        <w:t xml:space="preserve"> fürdere dich auf die Sonntag zur Kirchen/ höre da </w:t>
      </w:r>
      <w:proofErr w:type="spellStart"/>
      <w:r>
        <w:t>mitt</w:t>
      </w:r>
      <w:proofErr w:type="spellEnd"/>
      <w:r>
        <w:t xml:space="preserve"> aller </w:t>
      </w:r>
      <w:proofErr w:type="spellStart"/>
      <w:r>
        <w:t>andacht</w:t>
      </w:r>
      <w:proofErr w:type="spellEnd"/>
      <w:r>
        <w:t xml:space="preserve"> das </w:t>
      </w:r>
      <w:proofErr w:type="spellStart"/>
      <w:r>
        <w:t>wort</w:t>
      </w:r>
      <w:proofErr w:type="spellEnd"/>
      <w:r>
        <w:t xml:space="preserve"> Gottes/ singe mit/ </w:t>
      </w:r>
      <w:proofErr w:type="spellStart"/>
      <w:r>
        <w:t>vnnd</w:t>
      </w:r>
      <w:proofErr w:type="spellEnd"/>
      <w:r>
        <w:t xml:space="preserve"> lobe den Herren von </w:t>
      </w:r>
      <w:proofErr w:type="spellStart"/>
      <w:r>
        <w:t>hertzen</w:t>
      </w:r>
      <w:proofErr w:type="spellEnd"/>
      <w:r>
        <w:t xml:space="preserve">/ thu dein gebet/ </w:t>
      </w:r>
      <w:proofErr w:type="spellStart"/>
      <w:r>
        <w:t>empfahe</w:t>
      </w:r>
      <w:proofErr w:type="spellEnd"/>
      <w:r>
        <w:t xml:space="preserve"> die Sacramenten/ </w:t>
      </w:r>
      <w:proofErr w:type="spellStart"/>
      <w:r>
        <w:t>Darbey</w:t>
      </w:r>
      <w:proofErr w:type="spellEnd"/>
      <w:r>
        <w:t xml:space="preserve"> aber wann du auch </w:t>
      </w:r>
      <w:proofErr w:type="spellStart"/>
      <w:r>
        <w:t>auff</w:t>
      </w:r>
      <w:proofErr w:type="spellEnd"/>
      <w:r>
        <w:t xml:space="preserve"> ander </w:t>
      </w:r>
      <w:proofErr w:type="spellStart"/>
      <w:r>
        <w:t>zeyt</w:t>
      </w:r>
      <w:proofErr w:type="spellEnd"/>
      <w:r>
        <w:t xml:space="preserve"> der weil haben magst/ füge dich </w:t>
      </w:r>
      <w:proofErr w:type="spellStart"/>
      <w:r>
        <w:t>inn</w:t>
      </w:r>
      <w:proofErr w:type="spellEnd"/>
      <w:r>
        <w:t xml:space="preserve"> die </w:t>
      </w:r>
      <w:proofErr w:type="spellStart"/>
      <w:r>
        <w:t>hailige</w:t>
      </w:r>
      <w:proofErr w:type="spellEnd"/>
      <w:r>
        <w:t xml:space="preserve"> </w:t>
      </w:r>
      <w:proofErr w:type="spellStart"/>
      <w:r>
        <w:t>versamlung</w:t>
      </w:r>
      <w:proofErr w:type="spellEnd"/>
      <w:r>
        <w:t xml:space="preserve">/ ja täglich </w:t>
      </w:r>
      <w:proofErr w:type="spellStart"/>
      <w:r>
        <w:t>vnd</w:t>
      </w:r>
      <w:proofErr w:type="spellEnd"/>
      <w:r>
        <w:t xml:space="preserve"> zu aller </w:t>
      </w:r>
      <w:proofErr w:type="spellStart"/>
      <w:r>
        <w:t>zeyt</w:t>
      </w:r>
      <w:proofErr w:type="spellEnd"/>
      <w:r>
        <w:t xml:space="preserve"> </w:t>
      </w:r>
      <w:proofErr w:type="spellStart"/>
      <w:r>
        <w:t>yebe</w:t>
      </w:r>
      <w:proofErr w:type="spellEnd"/>
      <w:r>
        <w:t xml:space="preserve"> dich im </w:t>
      </w:r>
      <w:proofErr w:type="spellStart"/>
      <w:r>
        <w:t>wort</w:t>
      </w:r>
      <w:proofErr w:type="spellEnd"/>
      <w:r>
        <w:t xml:space="preserve"> Gottes </w:t>
      </w:r>
      <w:proofErr w:type="spellStart"/>
      <w:r>
        <w:t>vnd</w:t>
      </w:r>
      <w:proofErr w:type="spellEnd"/>
      <w:r>
        <w:t xml:space="preserve"> dem gebet. </w:t>
      </w:r>
      <w:r>
        <w:br/>
        <w:t xml:space="preserve">Welches ist das </w:t>
      </w:r>
      <w:proofErr w:type="spellStart"/>
      <w:r>
        <w:t>fünfft</w:t>
      </w:r>
      <w:proofErr w:type="spellEnd"/>
      <w:r>
        <w:t xml:space="preserve"> gebot. </w:t>
      </w:r>
    </w:p>
    <w:p w14:paraId="561926B4" w14:textId="77777777" w:rsidR="000D6773" w:rsidRDefault="000D6773" w:rsidP="000D6773">
      <w:pPr>
        <w:pStyle w:val="StandardWeb"/>
      </w:pPr>
      <w:r>
        <w:rPr>
          <w:rStyle w:val="Fett"/>
          <w:rFonts w:eastAsiaTheme="majorEastAsia"/>
        </w:rPr>
        <w:t>Kind</w:t>
      </w:r>
      <w:r>
        <w:br/>
        <w:t xml:space="preserve">Du </w:t>
      </w:r>
      <w:proofErr w:type="spellStart"/>
      <w:r>
        <w:t>solt</w:t>
      </w:r>
      <w:proofErr w:type="spellEnd"/>
      <w:r>
        <w:t xml:space="preserve"> dein Vatter </w:t>
      </w:r>
      <w:proofErr w:type="spellStart"/>
      <w:r>
        <w:t>vnd</w:t>
      </w:r>
      <w:proofErr w:type="spellEnd"/>
      <w:r>
        <w:t xml:space="preserve"> </w:t>
      </w:r>
      <w:proofErr w:type="spellStart"/>
      <w:r>
        <w:t>muterehren</w:t>
      </w:r>
      <w:proofErr w:type="spellEnd"/>
      <w:r>
        <w:t xml:space="preserve"> rc. </w:t>
      </w:r>
    </w:p>
    <w:p w14:paraId="1DEEB430" w14:textId="77777777" w:rsidR="000D6773" w:rsidRDefault="000D6773" w:rsidP="000D6773">
      <w:pPr>
        <w:pStyle w:val="StandardWeb"/>
      </w:pPr>
      <w:r>
        <w:rPr>
          <w:rStyle w:val="Fett"/>
          <w:rFonts w:eastAsiaTheme="majorEastAsia"/>
        </w:rPr>
        <w:t>Vatter</w:t>
      </w:r>
      <w:r>
        <w:br/>
        <w:t xml:space="preserve">Was </w:t>
      </w:r>
      <w:proofErr w:type="spellStart"/>
      <w:r>
        <w:t>haißt</w:t>
      </w:r>
      <w:proofErr w:type="spellEnd"/>
      <w:r>
        <w:t xml:space="preserve"> in ehren haben? </w:t>
      </w:r>
    </w:p>
    <w:p w14:paraId="69836562" w14:textId="77777777" w:rsidR="000D6773" w:rsidRDefault="000D6773" w:rsidP="000D6773">
      <w:pPr>
        <w:pStyle w:val="StandardWeb"/>
      </w:pPr>
      <w:r>
        <w:rPr>
          <w:rStyle w:val="Fett"/>
          <w:rFonts w:eastAsiaTheme="majorEastAsia"/>
        </w:rPr>
        <w:t>Kind</w:t>
      </w:r>
      <w:r>
        <w:br/>
      </w:r>
      <w:proofErr w:type="spellStart"/>
      <w:r>
        <w:t>Hertzlich</w:t>
      </w:r>
      <w:proofErr w:type="spellEnd"/>
      <w:r>
        <w:t xml:space="preserve"> vor </w:t>
      </w:r>
      <w:proofErr w:type="spellStart"/>
      <w:r>
        <w:t>augen</w:t>
      </w:r>
      <w:proofErr w:type="spellEnd"/>
      <w:r>
        <w:t xml:space="preserve">/ </w:t>
      </w:r>
      <w:proofErr w:type="spellStart"/>
      <w:r>
        <w:t>vnd</w:t>
      </w:r>
      <w:proofErr w:type="spellEnd"/>
      <w:r>
        <w:t xml:space="preserve"> in </w:t>
      </w:r>
      <w:proofErr w:type="spellStart"/>
      <w:r>
        <w:t>thewrem</w:t>
      </w:r>
      <w:proofErr w:type="spellEnd"/>
      <w:r>
        <w:t xml:space="preserve"> </w:t>
      </w:r>
      <w:proofErr w:type="spellStart"/>
      <w:r>
        <w:t>werdt</w:t>
      </w:r>
      <w:proofErr w:type="spellEnd"/>
      <w:r>
        <w:t xml:space="preserve"> haben. </w:t>
      </w:r>
    </w:p>
    <w:p w14:paraId="70D55988" w14:textId="77777777" w:rsidR="000D6773" w:rsidRDefault="000D6773" w:rsidP="000D6773">
      <w:pPr>
        <w:pStyle w:val="StandardWeb"/>
      </w:pPr>
      <w:r>
        <w:rPr>
          <w:rStyle w:val="Fett"/>
          <w:rFonts w:eastAsiaTheme="majorEastAsia"/>
        </w:rPr>
        <w:t>Vatter</w:t>
      </w:r>
      <w:r>
        <w:br/>
        <w:t xml:space="preserve">Ja/ das bringt dann rechte gehorsame </w:t>
      </w:r>
      <w:proofErr w:type="spellStart"/>
      <w:r>
        <w:t>vnd</w:t>
      </w:r>
      <w:proofErr w:type="spellEnd"/>
      <w:r>
        <w:t xml:space="preserve"> alle dienst/ die du deinen </w:t>
      </w:r>
      <w:proofErr w:type="spellStart"/>
      <w:r>
        <w:t>eltern</w:t>
      </w:r>
      <w:proofErr w:type="spellEnd"/>
      <w:r>
        <w:t xml:space="preserve"> </w:t>
      </w:r>
      <w:proofErr w:type="spellStart"/>
      <w:r>
        <w:t>vnnd</w:t>
      </w:r>
      <w:proofErr w:type="spellEnd"/>
      <w:r>
        <w:t xml:space="preserve"> </w:t>
      </w:r>
      <w:proofErr w:type="spellStart"/>
      <w:r>
        <w:t>fürgesetzten</w:t>
      </w:r>
      <w:proofErr w:type="spellEnd"/>
      <w:r>
        <w:t xml:space="preserve"> schuldig bist. </w:t>
      </w:r>
      <w:proofErr w:type="spellStart"/>
      <w:r>
        <w:t>Soltu</w:t>
      </w:r>
      <w:proofErr w:type="spellEnd"/>
      <w:r>
        <w:t xml:space="preserve"> aber </w:t>
      </w:r>
      <w:proofErr w:type="spellStart"/>
      <w:r>
        <w:t>allain</w:t>
      </w:r>
      <w:proofErr w:type="spellEnd"/>
      <w:r>
        <w:t xml:space="preserve"> </w:t>
      </w:r>
      <w:proofErr w:type="spellStart"/>
      <w:r>
        <w:t>vatter</w:t>
      </w:r>
      <w:proofErr w:type="spellEnd"/>
      <w:r>
        <w:t xml:space="preserve"> </w:t>
      </w:r>
      <w:proofErr w:type="spellStart"/>
      <w:r>
        <w:t>vnd</w:t>
      </w:r>
      <w:proofErr w:type="spellEnd"/>
      <w:r>
        <w:t xml:space="preserve"> </w:t>
      </w:r>
      <w:proofErr w:type="spellStart"/>
      <w:r>
        <w:t>muter</w:t>
      </w:r>
      <w:proofErr w:type="spellEnd"/>
      <w:r>
        <w:t xml:space="preserve"> also in ehren haben? </w:t>
      </w:r>
    </w:p>
    <w:p w14:paraId="43D8BD0D" w14:textId="77777777" w:rsidR="000D6773" w:rsidRDefault="000D6773" w:rsidP="000D6773">
      <w:pPr>
        <w:pStyle w:val="StandardWeb"/>
      </w:pPr>
      <w:r>
        <w:rPr>
          <w:rStyle w:val="Fett"/>
          <w:rFonts w:eastAsiaTheme="majorEastAsia"/>
        </w:rPr>
        <w:t>Kind</w:t>
      </w:r>
      <w:r>
        <w:br/>
        <w:t xml:space="preserve">Nain/ </w:t>
      </w:r>
      <w:proofErr w:type="spellStart"/>
      <w:r>
        <w:t>sonder</w:t>
      </w:r>
      <w:proofErr w:type="spellEnd"/>
      <w:r>
        <w:t xml:space="preserve"> an </w:t>
      </w:r>
      <w:proofErr w:type="spellStart"/>
      <w:r>
        <w:t>vatter</w:t>
      </w:r>
      <w:proofErr w:type="spellEnd"/>
      <w:r>
        <w:t xml:space="preserve"> </w:t>
      </w:r>
      <w:proofErr w:type="spellStart"/>
      <w:r>
        <w:t>vnd</w:t>
      </w:r>
      <w:proofErr w:type="spellEnd"/>
      <w:r>
        <w:t xml:space="preserve"> </w:t>
      </w:r>
      <w:proofErr w:type="spellStart"/>
      <w:r>
        <w:t>muter</w:t>
      </w:r>
      <w:proofErr w:type="spellEnd"/>
      <w:r>
        <w:t xml:space="preserve">/ als die mir zum ersten </w:t>
      </w:r>
      <w:proofErr w:type="spellStart"/>
      <w:r>
        <w:t>fürgesetzt</w:t>
      </w:r>
      <w:proofErr w:type="spellEnd"/>
      <w:r>
        <w:t xml:space="preserve"> </w:t>
      </w:r>
      <w:proofErr w:type="spellStart"/>
      <w:r>
        <w:t>seind</w:t>
      </w:r>
      <w:proofErr w:type="spellEnd"/>
      <w:r>
        <w:t xml:space="preserve">/ soll ich lernen/ das ich in allem </w:t>
      </w:r>
      <w:proofErr w:type="spellStart"/>
      <w:r>
        <w:t>werdt</w:t>
      </w:r>
      <w:proofErr w:type="spellEnd"/>
      <w:r>
        <w:t xml:space="preserve"> habe/ </w:t>
      </w:r>
      <w:proofErr w:type="spellStart"/>
      <w:r>
        <w:t>vnd</w:t>
      </w:r>
      <w:proofErr w:type="spellEnd"/>
      <w:r>
        <w:t xml:space="preserve"> in aller gehorsame höre/ alle die mir in der </w:t>
      </w:r>
      <w:proofErr w:type="spellStart"/>
      <w:r>
        <w:t>Oberkait</w:t>
      </w:r>
      <w:proofErr w:type="spellEnd"/>
      <w:r>
        <w:t xml:space="preserve">/ </w:t>
      </w:r>
      <w:proofErr w:type="spellStart"/>
      <w:r>
        <w:t>vnd</w:t>
      </w:r>
      <w:proofErr w:type="spellEnd"/>
      <w:r>
        <w:t xml:space="preserve"> </w:t>
      </w:r>
      <w:proofErr w:type="spellStart"/>
      <w:r>
        <w:t>sunst</w:t>
      </w:r>
      <w:proofErr w:type="spellEnd"/>
      <w:r>
        <w:t xml:space="preserve"> </w:t>
      </w:r>
      <w:proofErr w:type="spellStart"/>
      <w:r>
        <w:t>fürgesetzet</w:t>
      </w:r>
      <w:proofErr w:type="spellEnd"/>
      <w:r>
        <w:t xml:space="preserve"> </w:t>
      </w:r>
      <w:proofErr w:type="spellStart"/>
      <w:r>
        <w:t>seind</w:t>
      </w:r>
      <w:proofErr w:type="spellEnd"/>
      <w:r>
        <w:t xml:space="preserve">/ </w:t>
      </w:r>
      <w:proofErr w:type="spellStart"/>
      <w:r>
        <w:t>vnd</w:t>
      </w:r>
      <w:proofErr w:type="spellEnd"/>
      <w:r>
        <w:t xml:space="preserve"> </w:t>
      </w:r>
      <w:proofErr w:type="spellStart"/>
      <w:r>
        <w:t>allle</w:t>
      </w:r>
      <w:proofErr w:type="spellEnd"/>
      <w:r>
        <w:t xml:space="preserve"> die mich </w:t>
      </w:r>
      <w:proofErr w:type="spellStart"/>
      <w:r>
        <w:t>ymmer</w:t>
      </w:r>
      <w:proofErr w:type="spellEnd"/>
      <w:r>
        <w:t xml:space="preserve"> </w:t>
      </w:r>
      <w:proofErr w:type="spellStart"/>
      <w:r>
        <w:t>guts</w:t>
      </w:r>
      <w:proofErr w:type="spellEnd"/>
      <w:r>
        <w:t xml:space="preserve"> </w:t>
      </w:r>
      <w:proofErr w:type="spellStart"/>
      <w:r>
        <w:t>leren</w:t>
      </w:r>
      <w:proofErr w:type="spellEnd"/>
      <w:r>
        <w:t xml:space="preserve"> </w:t>
      </w:r>
      <w:proofErr w:type="spellStart"/>
      <w:r>
        <w:t>vnd</w:t>
      </w:r>
      <w:proofErr w:type="spellEnd"/>
      <w:r>
        <w:t xml:space="preserve"> </w:t>
      </w:r>
      <w:proofErr w:type="spellStart"/>
      <w:r>
        <w:t>weysen</w:t>
      </w:r>
      <w:proofErr w:type="spellEnd"/>
      <w:r>
        <w:t xml:space="preserve">. </w:t>
      </w:r>
    </w:p>
    <w:p w14:paraId="6CD9854B" w14:textId="77777777" w:rsidR="000D6773" w:rsidRDefault="000D6773" w:rsidP="000D6773">
      <w:pPr>
        <w:pStyle w:val="StandardWeb"/>
      </w:pPr>
      <w:r>
        <w:rPr>
          <w:rStyle w:val="Fett"/>
          <w:rFonts w:eastAsiaTheme="majorEastAsia"/>
        </w:rPr>
        <w:t>Vatter</w:t>
      </w:r>
      <w:r>
        <w:br/>
        <w:t xml:space="preserve">Das thu so </w:t>
      </w:r>
      <w:proofErr w:type="spellStart"/>
      <w:r>
        <w:t>bistu</w:t>
      </w:r>
      <w:proofErr w:type="spellEnd"/>
      <w:r>
        <w:t xml:space="preserve"> </w:t>
      </w:r>
      <w:proofErr w:type="spellStart"/>
      <w:r>
        <w:t>sälig</w:t>
      </w:r>
      <w:proofErr w:type="spellEnd"/>
      <w:r>
        <w:t>.</w:t>
      </w:r>
      <w:r>
        <w:br/>
        <w:t xml:space="preserve">Was hanget an </w:t>
      </w:r>
      <w:proofErr w:type="spellStart"/>
      <w:r>
        <w:t>disem</w:t>
      </w:r>
      <w:proofErr w:type="spellEnd"/>
      <w:r>
        <w:t xml:space="preserve"> gebot? </w:t>
      </w:r>
    </w:p>
    <w:p w14:paraId="6FDB8BD3" w14:textId="77777777" w:rsidR="000D6773" w:rsidRDefault="000D6773" w:rsidP="000D6773">
      <w:pPr>
        <w:pStyle w:val="StandardWeb"/>
      </w:pPr>
      <w:r>
        <w:rPr>
          <w:rStyle w:val="Fett"/>
          <w:rFonts w:eastAsiaTheme="majorEastAsia"/>
        </w:rPr>
        <w:t>Kind</w:t>
      </w:r>
      <w:r>
        <w:t xml:space="preserve"> </w:t>
      </w:r>
      <w:proofErr w:type="spellStart"/>
      <w:r>
        <w:t>Auff</w:t>
      </w:r>
      <w:proofErr w:type="spellEnd"/>
      <w:r>
        <w:t xml:space="preserve"> das du lang lebest/ in dem </w:t>
      </w:r>
      <w:proofErr w:type="spellStart"/>
      <w:r>
        <w:t>land</w:t>
      </w:r>
      <w:proofErr w:type="spellEnd"/>
      <w:r>
        <w:t xml:space="preserve"> das dir der Herr dein Gott geben </w:t>
      </w:r>
      <w:proofErr w:type="spellStart"/>
      <w:r>
        <w:t>wirt</w:t>
      </w:r>
      <w:proofErr w:type="spellEnd"/>
      <w:r>
        <w:t xml:space="preserve">. </w:t>
      </w:r>
    </w:p>
    <w:p w14:paraId="549007FA" w14:textId="77777777" w:rsidR="000D6773" w:rsidRDefault="000D6773" w:rsidP="000D6773">
      <w:pPr>
        <w:pStyle w:val="StandardWeb"/>
      </w:pPr>
      <w:r>
        <w:rPr>
          <w:rStyle w:val="Fett"/>
          <w:rFonts w:eastAsiaTheme="majorEastAsia"/>
        </w:rPr>
        <w:t>Vatter</w:t>
      </w:r>
      <w:r>
        <w:br/>
        <w:t xml:space="preserve">Was ist </w:t>
      </w:r>
      <w:proofErr w:type="spellStart"/>
      <w:r>
        <w:t>dise</w:t>
      </w:r>
      <w:proofErr w:type="spellEnd"/>
      <w:r>
        <w:t xml:space="preserve"> </w:t>
      </w:r>
      <w:proofErr w:type="spellStart"/>
      <w:r>
        <w:t>verhaissung</w:t>
      </w:r>
      <w:proofErr w:type="spellEnd"/>
      <w:r>
        <w:t xml:space="preserve">? </w:t>
      </w:r>
    </w:p>
    <w:p w14:paraId="348ED212" w14:textId="77777777" w:rsidR="000D6773" w:rsidRDefault="000D6773" w:rsidP="000D6773">
      <w:pPr>
        <w:pStyle w:val="StandardWeb"/>
      </w:pPr>
      <w:r>
        <w:rPr>
          <w:rStyle w:val="Fett"/>
          <w:rFonts w:eastAsiaTheme="majorEastAsia"/>
        </w:rPr>
        <w:t>Kind</w:t>
      </w:r>
      <w:r>
        <w:br/>
        <w:t xml:space="preserve">Das </w:t>
      </w:r>
      <w:proofErr w:type="spellStart"/>
      <w:r>
        <w:t>vns</w:t>
      </w:r>
      <w:proofErr w:type="spellEnd"/>
      <w:r>
        <w:t xml:space="preserve"> </w:t>
      </w:r>
      <w:proofErr w:type="spellStart"/>
      <w:r>
        <w:t>Got</w:t>
      </w:r>
      <w:proofErr w:type="spellEnd"/>
      <w:r>
        <w:t xml:space="preserve"> bey den </w:t>
      </w:r>
      <w:proofErr w:type="spellStart"/>
      <w:r>
        <w:t>vnsern</w:t>
      </w:r>
      <w:proofErr w:type="spellEnd"/>
      <w:r>
        <w:t xml:space="preserve"> lang friste/ </w:t>
      </w:r>
      <w:proofErr w:type="spellStart"/>
      <w:r>
        <w:t>frid</w:t>
      </w:r>
      <w:proofErr w:type="spellEnd"/>
      <w:r>
        <w:t xml:space="preserve"> </w:t>
      </w:r>
      <w:proofErr w:type="spellStart"/>
      <w:r>
        <w:t>vnd</w:t>
      </w:r>
      <w:proofErr w:type="spellEnd"/>
      <w:r>
        <w:t xml:space="preserve"> gemach/ </w:t>
      </w:r>
      <w:proofErr w:type="spellStart"/>
      <w:r>
        <w:t>vnd</w:t>
      </w:r>
      <w:proofErr w:type="spellEnd"/>
      <w:r>
        <w:t xml:space="preserve"> alle </w:t>
      </w:r>
      <w:proofErr w:type="spellStart"/>
      <w:r>
        <w:t>notdurfft</w:t>
      </w:r>
      <w:proofErr w:type="spellEnd"/>
      <w:r>
        <w:t xml:space="preserve"> geben wölle. </w:t>
      </w:r>
    </w:p>
    <w:p w14:paraId="661DC49E" w14:textId="77777777" w:rsidR="000D6773" w:rsidRDefault="000D6773" w:rsidP="000D6773">
      <w:pPr>
        <w:pStyle w:val="StandardWeb"/>
      </w:pPr>
      <w:r>
        <w:rPr>
          <w:rStyle w:val="Fett"/>
          <w:rFonts w:eastAsiaTheme="majorEastAsia"/>
        </w:rPr>
        <w:t>Vatter</w:t>
      </w:r>
      <w:r>
        <w:br/>
        <w:t xml:space="preserve">Recht/ Dann </w:t>
      </w:r>
      <w:proofErr w:type="spellStart"/>
      <w:r>
        <w:t>diß</w:t>
      </w:r>
      <w:proofErr w:type="spellEnd"/>
      <w:r>
        <w:t xml:space="preserve"> alles hat er seinem </w:t>
      </w:r>
      <w:proofErr w:type="spellStart"/>
      <w:r>
        <w:t>volck</w:t>
      </w:r>
      <w:proofErr w:type="spellEnd"/>
      <w:r>
        <w:t xml:space="preserve"> in seinem </w:t>
      </w:r>
      <w:proofErr w:type="spellStart"/>
      <w:r>
        <w:t>land</w:t>
      </w:r>
      <w:proofErr w:type="spellEnd"/>
      <w:r>
        <w:t xml:space="preserve"> versprochen. Wie das </w:t>
      </w:r>
      <w:proofErr w:type="spellStart"/>
      <w:r>
        <w:t>dise</w:t>
      </w:r>
      <w:proofErr w:type="spellEnd"/>
      <w:r>
        <w:t xml:space="preserve"> </w:t>
      </w:r>
      <w:proofErr w:type="spellStart"/>
      <w:r>
        <w:t>verhaissung</w:t>
      </w:r>
      <w:proofErr w:type="spellEnd"/>
      <w:r>
        <w:t xml:space="preserve"> eben an </w:t>
      </w:r>
      <w:proofErr w:type="spellStart"/>
      <w:r>
        <w:t>disem</w:t>
      </w:r>
      <w:proofErr w:type="spellEnd"/>
      <w:r>
        <w:t xml:space="preserve"> gebot hanget? </w:t>
      </w:r>
    </w:p>
    <w:p w14:paraId="1F0CD790" w14:textId="77777777" w:rsidR="000D6773" w:rsidRDefault="000D6773" w:rsidP="000D6773">
      <w:pPr>
        <w:pStyle w:val="StandardWeb"/>
      </w:pPr>
      <w:r>
        <w:rPr>
          <w:rStyle w:val="Fett"/>
          <w:rFonts w:eastAsiaTheme="majorEastAsia"/>
        </w:rPr>
        <w:t>Kind</w:t>
      </w:r>
      <w:r>
        <w:br/>
        <w:t xml:space="preserve">Das man durch die gehorsame </w:t>
      </w:r>
      <w:proofErr w:type="spellStart"/>
      <w:r>
        <w:t>vnd</w:t>
      </w:r>
      <w:proofErr w:type="spellEnd"/>
      <w:r>
        <w:t xml:space="preserve"> </w:t>
      </w:r>
      <w:proofErr w:type="spellStart"/>
      <w:r>
        <w:t>zucht</w:t>
      </w:r>
      <w:proofErr w:type="spellEnd"/>
      <w:r>
        <w:t xml:space="preserve"> </w:t>
      </w:r>
      <w:proofErr w:type="spellStart"/>
      <w:r>
        <w:t>leret</w:t>
      </w:r>
      <w:proofErr w:type="spellEnd"/>
      <w:r>
        <w:t xml:space="preserve"> recht </w:t>
      </w:r>
      <w:proofErr w:type="spellStart"/>
      <w:r>
        <w:t>vnd</w:t>
      </w:r>
      <w:proofErr w:type="spellEnd"/>
      <w:r>
        <w:t xml:space="preserve"> </w:t>
      </w:r>
      <w:proofErr w:type="spellStart"/>
      <w:r>
        <w:t>wol</w:t>
      </w:r>
      <w:proofErr w:type="spellEnd"/>
      <w:r>
        <w:t xml:space="preserve"> leben. </w:t>
      </w:r>
    </w:p>
    <w:p w14:paraId="4AB673F2" w14:textId="77777777" w:rsidR="000D6773" w:rsidRDefault="000D6773" w:rsidP="000D6773">
      <w:pPr>
        <w:pStyle w:val="StandardWeb"/>
      </w:pPr>
      <w:r>
        <w:rPr>
          <w:rStyle w:val="Fett"/>
          <w:rFonts w:eastAsiaTheme="majorEastAsia"/>
        </w:rPr>
        <w:t>Vatter</w:t>
      </w:r>
      <w:r>
        <w:br/>
        <w:t xml:space="preserve">Ja/ Die sollen </w:t>
      </w:r>
      <w:proofErr w:type="spellStart"/>
      <w:r>
        <w:t>ye</w:t>
      </w:r>
      <w:proofErr w:type="spellEnd"/>
      <w:r>
        <w:t xml:space="preserve"> </w:t>
      </w:r>
      <w:proofErr w:type="spellStart"/>
      <w:r>
        <w:t>billich</w:t>
      </w:r>
      <w:proofErr w:type="spellEnd"/>
      <w:r>
        <w:t xml:space="preserve"> lang </w:t>
      </w:r>
      <w:proofErr w:type="spellStart"/>
      <w:r>
        <w:t>vnd</w:t>
      </w:r>
      <w:proofErr w:type="spellEnd"/>
      <w:r>
        <w:t xml:space="preserve"> glücklich leben/ die gelernet haben den </w:t>
      </w:r>
      <w:proofErr w:type="spellStart"/>
      <w:r>
        <w:t>leüten</w:t>
      </w:r>
      <w:proofErr w:type="spellEnd"/>
      <w:r>
        <w:t xml:space="preserve"> zu nutz leben.</w:t>
      </w:r>
      <w:r>
        <w:br/>
        <w:t xml:space="preserve">Was </w:t>
      </w:r>
      <w:proofErr w:type="spellStart"/>
      <w:r>
        <w:t>würt</w:t>
      </w:r>
      <w:proofErr w:type="spellEnd"/>
      <w:r>
        <w:t xml:space="preserve"> dich </w:t>
      </w:r>
      <w:proofErr w:type="spellStart"/>
      <w:r>
        <w:t>diß</w:t>
      </w:r>
      <w:proofErr w:type="spellEnd"/>
      <w:r>
        <w:t xml:space="preserve"> gebot zu halten </w:t>
      </w:r>
      <w:proofErr w:type="spellStart"/>
      <w:r>
        <w:t>fürderen</w:t>
      </w:r>
      <w:proofErr w:type="spellEnd"/>
      <w:r>
        <w:t xml:space="preserve">? </w:t>
      </w:r>
    </w:p>
    <w:p w14:paraId="548AF370" w14:textId="77777777" w:rsidR="000D6773" w:rsidRDefault="000D6773" w:rsidP="000D6773">
      <w:pPr>
        <w:pStyle w:val="StandardWeb"/>
      </w:pPr>
      <w:r>
        <w:rPr>
          <w:rStyle w:val="Fett"/>
          <w:rFonts w:eastAsiaTheme="majorEastAsia"/>
        </w:rPr>
        <w:t>Kind</w:t>
      </w:r>
      <w:r>
        <w:br/>
      </w:r>
      <w:proofErr w:type="spellStart"/>
      <w:r>
        <w:t>Wol</w:t>
      </w:r>
      <w:proofErr w:type="spellEnd"/>
      <w:r>
        <w:t xml:space="preserve"> </w:t>
      </w:r>
      <w:proofErr w:type="spellStart"/>
      <w:r>
        <w:t>bedencken</w:t>
      </w:r>
      <w:proofErr w:type="spellEnd"/>
      <w:r>
        <w:t xml:space="preserve">/ wie </w:t>
      </w:r>
      <w:proofErr w:type="spellStart"/>
      <w:r>
        <w:t>verderter</w:t>
      </w:r>
      <w:proofErr w:type="spellEnd"/>
      <w:r>
        <w:t xml:space="preserve"> </w:t>
      </w:r>
      <w:proofErr w:type="spellStart"/>
      <w:r>
        <w:t>art</w:t>
      </w:r>
      <w:proofErr w:type="spellEnd"/>
      <w:r>
        <w:t xml:space="preserve"> wir </w:t>
      </w:r>
      <w:proofErr w:type="spellStart"/>
      <w:r>
        <w:t>seind</w:t>
      </w:r>
      <w:proofErr w:type="spellEnd"/>
      <w:r>
        <w:t xml:space="preserve">/ das wir </w:t>
      </w:r>
      <w:proofErr w:type="spellStart"/>
      <w:r>
        <w:t>ymmer</w:t>
      </w:r>
      <w:proofErr w:type="spellEnd"/>
      <w:r>
        <w:t xml:space="preserve"> leere </w:t>
      </w:r>
      <w:proofErr w:type="spellStart"/>
      <w:r>
        <w:t>vnd</w:t>
      </w:r>
      <w:proofErr w:type="spellEnd"/>
      <w:r>
        <w:t xml:space="preserve"> </w:t>
      </w:r>
      <w:proofErr w:type="spellStart"/>
      <w:r>
        <w:t>zucht</w:t>
      </w:r>
      <w:proofErr w:type="spellEnd"/>
      <w:r>
        <w:t xml:space="preserve"> </w:t>
      </w:r>
      <w:proofErr w:type="spellStart"/>
      <w:r>
        <w:t>bedörffen</w:t>
      </w:r>
      <w:proofErr w:type="spellEnd"/>
      <w:r>
        <w:t xml:space="preserve">/ </w:t>
      </w:r>
      <w:proofErr w:type="spellStart"/>
      <w:r>
        <w:t>Vnd</w:t>
      </w:r>
      <w:proofErr w:type="spellEnd"/>
      <w:r>
        <w:t xml:space="preserve"> das wir Gott </w:t>
      </w:r>
      <w:proofErr w:type="spellStart"/>
      <w:r>
        <w:t>selb</w:t>
      </w:r>
      <w:proofErr w:type="spellEnd"/>
      <w:r>
        <w:t xml:space="preserve"> hören </w:t>
      </w:r>
      <w:proofErr w:type="spellStart"/>
      <w:r>
        <w:t>vnd</w:t>
      </w:r>
      <w:proofErr w:type="spellEnd"/>
      <w:r>
        <w:t xml:space="preserve"> verehren/ wann wir die so </w:t>
      </w:r>
      <w:proofErr w:type="spellStart"/>
      <w:r>
        <w:t>vns</w:t>
      </w:r>
      <w:proofErr w:type="spellEnd"/>
      <w:r>
        <w:t xml:space="preserve"> </w:t>
      </w:r>
      <w:proofErr w:type="spellStart"/>
      <w:r>
        <w:t>fürgsetzt</w:t>
      </w:r>
      <w:proofErr w:type="spellEnd"/>
      <w:r>
        <w:t xml:space="preserve">/ Ja alle die </w:t>
      </w:r>
      <w:proofErr w:type="spellStart"/>
      <w:r>
        <w:t>vns</w:t>
      </w:r>
      <w:proofErr w:type="spellEnd"/>
      <w:r>
        <w:t xml:space="preserve"> etwas </w:t>
      </w:r>
      <w:proofErr w:type="spellStart"/>
      <w:r>
        <w:t>guts</w:t>
      </w:r>
      <w:proofErr w:type="spellEnd"/>
      <w:r>
        <w:t xml:space="preserve"> </w:t>
      </w:r>
      <w:proofErr w:type="spellStart"/>
      <w:r>
        <w:t>weysen</w:t>
      </w:r>
      <w:proofErr w:type="spellEnd"/>
      <w:r>
        <w:t xml:space="preserve">/ hören/ </w:t>
      </w:r>
      <w:proofErr w:type="spellStart"/>
      <w:r>
        <w:t>vnd</w:t>
      </w:r>
      <w:proofErr w:type="spellEnd"/>
      <w:r>
        <w:t xml:space="preserve"> in ehren haben. </w:t>
      </w:r>
    </w:p>
    <w:p w14:paraId="71A9F86F" w14:textId="77777777" w:rsidR="000D6773" w:rsidRDefault="000D6773" w:rsidP="000D6773">
      <w:pPr>
        <w:pStyle w:val="StandardWeb"/>
      </w:pPr>
      <w:r>
        <w:rPr>
          <w:rStyle w:val="Fett"/>
          <w:rFonts w:eastAsiaTheme="majorEastAsia"/>
        </w:rPr>
        <w:t>Vatter</w:t>
      </w:r>
      <w:r>
        <w:br/>
        <w:t xml:space="preserve">Das </w:t>
      </w:r>
      <w:proofErr w:type="spellStart"/>
      <w:r>
        <w:t>würstu</w:t>
      </w:r>
      <w:proofErr w:type="spellEnd"/>
      <w:r>
        <w:t xml:space="preserve"> in Christo </w:t>
      </w:r>
      <w:proofErr w:type="spellStart"/>
      <w:r>
        <w:t>vnserem</w:t>
      </w:r>
      <w:proofErr w:type="spellEnd"/>
      <w:r>
        <w:t xml:space="preserve"> Herren lernen.</w:t>
      </w:r>
      <w:r>
        <w:br/>
        <w:t xml:space="preserve">Welches ist das sechst gebot? </w:t>
      </w:r>
    </w:p>
    <w:p w14:paraId="20ACB7FB" w14:textId="77777777" w:rsidR="000D6773" w:rsidRDefault="000D6773" w:rsidP="000D6773">
      <w:pPr>
        <w:pStyle w:val="StandardWeb"/>
      </w:pPr>
      <w:r>
        <w:rPr>
          <w:rStyle w:val="Fett"/>
          <w:rFonts w:eastAsiaTheme="majorEastAsia"/>
        </w:rPr>
        <w:t>Kind</w:t>
      </w:r>
      <w:r>
        <w:br/>
        <w:t xml:space="preserve">Du </w:t>
      </w:r>
      <w:proofErr w:type="spellStart"/>
      <w:r>
        <w:t>solt</w:t>
      </w:r>
      <w:proofErr w:type="spellEnd"/>
      <w:r>
        <w:t xml:space="preserve"> </w:t>
      </w:r>
      <w:proofErr w:type="spellStart"/>
      <w:r>
        <w:t>nit</w:t>
      </w:r>
      <w:proofErr w:type="spellEnd"/>
      <w:r>
        <w:t xml:space="preserve"> Tödten. </w:t>
      </w:r>
    </w:p>
    <w:p w14:paraId="1D1AE330" w14:textId="77777777" w:rsidR="000D6773" w:rsidRDefault="000D6773" w:rsidP="000D6773">
      <w:pPr>
        <w:pStyle w:val="StandardWeb"/>
      </w:pPr>
      <w:r>
        <w:rPr>
          <w:rStyle w:val="Fett"/>
          <w:rFonts w:eastAsiaTheme="majorEastAsia"/>
        </w:rPr>
        <w:t>Vatter</w:t>
      </w:r>
      <w:r>
        <w:br/>
        <w:t xml:space="preserve">Was ist hie </w:t>
      </w:r>
      <w:proofErr w:type="spellStart"/>
      <w:r>
        <w:t>verbotten</w:t>
      </w:r>
      <w:proofErr w:type="spellEnd"/>
      <w:r>
        <w:t xml:space="preserve">? </w:t>
      </w:r>
    </w:p>
    <w:p w14:paraId="2B8A7B76" w14:textId="77777777" w:rsidR="000D6773" w:rsidRDefault="000D6773" w:rsidP="000D6773">
      <w:pPr>
        <w:pStyle w:val="StandardWeb"/>
      </w:pPr>
      <w:r>
        <w:rPr>
          <w:rStyle w:val="Fett"/>
          <w:rFonts w:eastAsiaTheme="majorEastAsia"/>
        </w:rPr>
        <w:t>Kind</w:t>
      </w:r>
      <w:r>
        <w:br/>
        <w:t xml:space="preserve">Das tödten/ </w:t>
      </w:r>
      <w:proofErr w:type="spellStart"/>
      <w:r>
        <w:t>vnd</w:t>
      </w:r>
      <w:proofErr w:type="spellEnd"/>
      <w:r>
        <w:t xml:space="preserve"> was daran hanget/ </w:t>
      </w:r>
      <w:proofErr w:type="spellStart"/>
      <w:r>
        <w:t>vnd</w:t>
      </w:r>
      <w:proofErr w:type="spellEnd"/>
      <w:r>
        <w:t xml:space="preserve"> da z </w:t>
      </w:r>
      <w:proofErr w:type="spellStart"/>
      <w:r>
        <w:t>uymmer</w:t>
      </w:r>
      <w:proofErr w:type="spellEnd"/>
      <w:r>
        <w:t xml:space="preserve"> dienen </w:t>
      </w:r>
      <w:proofErr w:type="spellStart"/>
      <w:r>
        <w:t>mage</w:t>
      </w:r>
      <w:proofErr w:type="spellEnd"/>
      <w:r>
        <w:t xml:space="preserve">. </w:t>
      </w:r>
    </w:p>
    <w:p w14:paraId="7AAF1B3B" w14:textId="77777777" w:rsidR="000D6773" w:rsidRDefault="000D6773" w:rsidP="000D6773">
      <w:pPr>
        <w:pStyle w:val="StandardWeb"/>
      </w:pPr>
      <w:r>
        <w:rPr>
          <w:rStyle w:val="Fett"/>
          <w:rFonts w:eastAsiaTheme="majorEastAsia"/>
        </w:rPr>
        <w:t>Vatter</w:t>
      </w:r>
      <w:r>
        <w:br/>
        <w:t xml:space="preserve">Was ist dasselbige? </w:t>
      </w:r>
    </w:p>
    <w:p w14:paraId="2AB49D92" w14:textId="77777777" w:rsidR="000D6773" w:rsidRDefault="000D6773" w:rsidP="000D6773">
      <w:pPr>
        <w:pStyle w:val="StandardWeb"/>
      </w:pPr>
      <w:r>
        <w:rPr>
          <w:rStyle w:val="Fett"/>
          <w:rFonts w:eastAsiaTheme="majorEastAsia"/>
        </w:rPr>
        <w:t>Kind</w:t>
      </w:r>
      <w:r>
        <w:br/>
        <w:t xml:space="preserve">Aller </w:t>
      </w:r>
      <w:proofErr w:type="spellStart"/>
      <w:r>
        <w:t>zorn</w:t>
      </w:r>
      <w:proofErr w:type="spellEnd"/>
      <w:r>
        <w:t xml:space="preserve">/ </w:t>
      </w:r>
      <w:proofErr w:type="spellStart"/>
      <w:r>
        <w:t>vnwillen</w:t>
      </w:r>
      <w:proofErr w:type="spellEnd"/>
      <w:r>
        <w:t xml:space="preserve">/ </w:t>
      </w:r>
      <w:proofErr w:type="spellStart"/>
      <w:r>
        <w:t>neyd</w:t>
      </w:r>
      <w:proofErr w:type="spellEnd"/>
      <w:r>
        <w:t xml:space="preserve">/ </w:t>
      </w:r>
      <w:proofErr w:type="spellStart"/>
      <w:r>
        <w:t>haß</w:t>
      </w:r>
      <w:proofErr w:type="spellEnd"/>
      <w:r>
        <w:t xml:space="preserve">/ verletzliche </w:t>
      </w:r>
      <w:proofErr w:type="spellStart"/>
      <w:r>
        <w:t>wort</w:t>
      </w:r>
      <w:proofErr w:type="spellEnd"/>
      <w:r>
        <w:t xml:space="preserve"> </w:t>
      </w:r>
      <w:proofErr w:type="spellStart"/>
      <w:r>
        <w:t>vnd</w:t>
      </w:r>
      <w:proofErr w:type="spellEnd"/>
      <w:r>
        <w:t xml:space="preserve"> </w:t>
      </w:r>
      <w:proofErr w:type="spellStart"/>
      <w:r>
        <w:t>werck</w:t>
      </w:r>
      <w:proofErr w:type="spellEnd"/>
      <w:r>
        <w:t xml:space="preserve">/ gegen dem nächsten. </w:t>
      </w:r>
    </w:p>
    <w:p w14:paraId="6E0DBCAF" w14:textId="77777777" w:rsidR="000D6773" w:rsidRDefault="000D6773" w:rsidP="000D6773">
      <w:pPr>
        <w:pStyle w:val="StandardWeb"/>
      </w:pPr>
      <w:r>
        <w:rPr>
          <w:rStyle w:val="Fett"/>
          <w:rFonts w:eastAsiaTheme="majorEastAsia"/>
        </w:rPr>
        <w:t>Vatter</w:t>
      </w:r>
      <w:r>
        <w:br/>
        <w:t xml:space="preserve">Ja/ also hat </w:t>
      </w:r>
      <w:proofErr w:type="spellStart"/>
      <w:r>
        <w:t>diß</w:t>
      </w:r>
      <w:proofErr w:type="spellEnd"/>
      <w:r>
        <w:t xml:space="preserve"> </w:t>
      </w:r>
      <w:proofErr w:type="spellStart"/>
      <w:r>
        <w:t>gebott</w:t>
      </w:r>
      <w:proofErr w:type="spellEnd"/>
      <w:r>
        <w:t xml:space="preserve"> der Herr </w:t>
      </w:r>
      <w:proofErr w:type="spellStart"/>
      <w:r>
        <w:t>selb</w:t>
      </w:r>
      <w:proofErr w:type="spellEnd"/>
      <w:r>
        <w:t xml:space="preserve"> erkläret. Mat. 5. Wie kommest aber zu </w:t>
      </w:r>
      <w:proofErr w:type="spellStart"/>
      <w:r>
        <w:t>haltung</w:t>
      </w:r>
      <w:proofErr w:type="spellEnd"/>
      <w:r>
        <w:t xml:space="preserve"> </w:t>
      </w:r>
      <w:proofErr w:type="spellStart"/>
      <w:r>
        <w:t>diß</w:t>
      </w:r>
      <w:proofErr w:type="spellEnd"/>
      <w:r>
        <w:t xml:space="preserve"> gebots. </w:t>
      </w:r>
    </w:p>
    <w:p w14:paraId="200C6CD4" w14:textId="77777777" w:rsidR="000D6773" w:rsidRDefault="000D6773" w:rsidP="000D6773">
      <w:pPr>
        <w:pStyle w:val="StandardWeb"/>
      </w:pPr>
      <w:r>
        <w:rPr>
          <w:rStyle w:val="Fett"/>
          <w:rFonts w:eastAsiaTheme="majorEastAsia"/>
        </w:rPr>
        <w:t>Kind</w:t>
      </w:r>
      <w:r>
        <w:br/>
        <w:t xml:space="preserve">Wann ich mich </w:t>
      </w:r>
      <w:proofErr w:type="spellStart"/>
      <w:r>
        <w:t>selb</w:t>
      </w:r>
      <w:proofErr w:type="spellEnd"/>
      <w:r>
        <w:t xml:space="preserve"> gar </w:t>
      </w:r>
      <w:proofErr w:type="spellStart"/>
      <w:r>
        <w:t>verleügne</w:t>
      </w:r>
      <w:proofErr w:type="spellEnd"/>
      <w:r>
        <w:t xml:space="preserve">/ </w:t>
      </w:r>
      <w:proofErr w:type="spellStart"/>
      <w:r>
        <w:t>vnd</w:t>
      </w:r>
      <w:proofErr w:type="spellEnd"/>
      <w:r>
        <w:t xml:space="preserve"> liebe meinen nächsten von </w:t>
      </w:r>
      <w:proofErr w:type="spellStart"/>
      <w:r>
        <w:t>hertzen</w:t>
      </w:r>
      <w:proofErr w:type="spellEnd"/>
      <w:r>
        <w:t xml:space="preserve">. </w:t>
      </w:r>
    </w:p>
    <w:p w14:paraId="17B7C02F" w14:textId="77777777" w:rsidR="000D6773" w:rsidRDefault="000D6773" w:rsidP="000D6773">
      <w:pPr>
        <w:pStyle w:val="StandardWeb"/>
      </w:pPr>
      <w:r>
        <w:rPr>
          <w:rStyle w:val="Fett"/>
          <w:rFonts w:eastAsiaTheme="majorEastAsia"/>
        </w:rPr>
        <w:t>Vatter</w:t>
      </w:r>
      <w:r>
        <w:br/>
        <w:t xml:space="preserve">Das such </w:t>
      </w:r>
      <w:proofErr w:type="spellStart"/>
      <w:r>
        <w:t>inn</w:t>
      </w:r>
      <w:proofErr w:type="spellEnd"/>
      <w:r>
        <w:t xml:space="preserve"> Christo </w:t>
      </w:r>
      <w:proofErr w:type="spellStart"/>
      <w:r>
        <w:t>vnnserem</w:t>
      </w:r>
      <w:proofErr w:type="spellEnd"/>
      <w:r>
        <w:t xml:space="preserve"> Herren.</w:t>
      </w:r>
      <w:r>
        <w:br/>
        <w:t xml:space="preserve">Welches ist das </w:t>
      </w:r>
      <w:proofErr w:type="spellStart"/>
      <w:r>
        <w:t>sibendt</w:t>
      </w:r>
      <w:proofErr w:type="spellEnd"/>
      <w:r>
        <w:t xml:space="preserve"> </w:t>
      </w:r>
      <w:proofErr w:type="spellStart"/>
      <w:r>
        <w:t>gebott</w:t>
      </w:r>
      <w:proofErr w:type="spellEnd"/>
      <w:r>
        <w:t xml:space="preserve">? </w:t>
      </w:r>
    </w:p>
    <w:p w14:paraId="7F548344" w14:textId="77777777" w:rsidR="000D6773" w:rsidRDefault="000D6773" w:rsidP="000D6773">
      <w:pPr>
        <w:pStyle w:val="StandardWeb"/>
      </w:pPr>
      <w:r>
        <w:rPr>
          <w:rStyle w:val="Fett"/>
          <w:rFonts w:eastAsiaTheme="majorEastAsia"/>
        </w:rPr>
        <w:t>Kind</w:t>
      </w:r>
      <w:r>
        <w:br/>
        <w:t xml:space="preserve">Du </w:t>
      </w:r>
      <w:proofErr w:type="spellStart"/>
      <w:r>
        <w:t>solt</w:t>
      </w:r>
      <w:proofErr w:type="spellEnd"/>
      <w:r>
        <w:t xml:space="preserve"> </w:t>
      </w:r>
      <w:proofErr w:type="spellStart"/>
      <w:r>
        <w:t>nit</w:t>
      </w:r>
      <w:proofErr w:type="spellEnd"/>
      <w:r>
        <w:t xml:space="preserve"> </w:t>
      </w:r>
      <w:proofErr w:type="spellStart"/>
      <w:r>
        <w:t>Ehbrechen</w:t>
      </w:r>
      <w:proofErr w:type="spellEnd"/>
      <w:r>
        <w:t xml:space="preserve">. </w:t>
      </w:r>
    </w:p>
    <w:p w14:paraId="683CD0BF" w14:textId="77777777" w:rsidR="000D6773" w:rsidRDefault="000D6773" w:rsidP="000D6773">
      <w:pPr>
        <w:pStyle w:val="StandardWeb"/>
      </w:pPr>
      <w:r>
        <w:rPr>
          <w:rStyle w:val="Fett"/>
          <w:rFonts w:eastAsiaTheme="majorEastAsia"/>
        </w:rPr>
        <w:t>Vatter</w:t>
      </w:r>
      <w:r>
        <w:br/>
        <w:t xml:space="preserve">Was </w:t>
      </w:r>
      <w:proofErr w:type="spellStart"/>
      <w:r>
        <w:t>verbeütet</w:t>
      </w:r>
      <w:proofErr w:type="spellEnd"/>
      <w:r>
        <w:t xml:space="preserve"> dir der Herr </w:t>
      </w:r>
      <w:proofErr w:type="spellStart"/>
      <w:r>
        <w:t>hierinn</w:t>
      </w:r>
      <w:proofErr w:type="spellEnd"/>
      <w:r>
        <w:t xml:space="preserve">? </w:t>
      </w:r>
    </w:p>
    <w:p w14:paraId="002111C6" w14:textId="77777777" w:rsidR="000D6773" w:rsidRDefault="000D6773" w:rsidP="000D6773">
      <w:pPr>
        <w:pStyle w:val="StandardWeb"/>
      </w:pPr>
      <w:r>
        <w:rPr>
          <w:rStyle w:val="Fett"/>
          <w:rFonts w:eastAsiaTheme="majorEastAsia"/>
        </w:rPr>
        <w:t>Kind</w:t>
      </w:r>
      <w:r>
        <w:br/>
        <w:t xml:space="preserve">Alle </w:t>
      </w:r>
      <w:proofErr w:type="spellStart"/>
      <w:r>
        <w:t>vnzüchtige</w:t>
      </w:r>
      <w:proofErr w:type="spellEnd"/>
      <w:r>
        <w:t xml:space="preserve"> </w:t>
      </w:r>
      <w:proofErr w:type="spellStart"/>
      <w:r>
        <w:t>gedancken</w:t>
      </w:r>
      <w:proofErr w:type="spellEnd"/>
      <w:r>
        <w:t xml:space="preserve">/ </w:t>
      </w:r>
      <w:proofErr w:type="spellStart"/>
      <w:r>
        <w:t>wort</w:t>
      </w:r>
      <w:proofErr w:type="spellEnd"/>
      <w:r>
        <w:t xml:space="preserve"> </w:t>
      </w:r>
      <w:proofErr w:type="spellStart"/>
      <w:r>
        <w:t>vnd</w:t>
      </w:r>
      <w:proofErr w:type="spellEnd"/>
      <w:r>
        <w:t xml:space="preserve"> </w:t>
      </w:r>
      <w:proofErr w:type="spellStart"/>
      <w:r>
        <w:t>werck</w:t>
      </w:r>
      <w:proofErr w:type="spellEnd"/>
      <w:r>
        <w:t xml:space="preserve">/ in essen/ </w:t>
      </w:r>
      <w:proofErr w:type="spellStart"/>
      <w:r>
        <w:t>trincken</w:t>
      </w:r>
      <w:proofErr w:type="spellEnd"/>
      <w:r>
        <w:t xml:space="preserve">/ </w:t>
      </w:r>
      <w:proofErr w:type="spellStart"/>
      <w:r>
        <w:t>klaydern</w:t>
      </w:r>
      <w:proofErr w:type="spellEnd"/>
      <w:r>
        <w:t xml:space="preserve">/ </w:t>
      </w:r>
      <w:proofErr w:type="spellStart"/>
      <w:r>
        <w:t>vnd</w:t>
      </w:r>
      <w:proofErr w:type="spellEnd"/>
      <w:r>
        <w:t xml:space="preserve"> aller leiblichen </w:t>
      </w:r>
      <w:proofErr w:type="spellStart"/>
      <w:r>
        <w:t>ergetzlichait</w:t>
      </w:r>
      <w:proofErr w:type="spellEnd"/>
      <w:r>
        <w:t xml:space="preserve">. </w:t>
      </w:r>
    </w:p>
    <w:p w14:paraId="0FB37901" w14:textId="77777777" w:rsidR="000D6773" w:rsidRDefault="000D6773" w:rsidP="000D6773">
      <w:pPr>
        <w:pStyle w:val="StandardWeb"/>
      </w:pPr>
      <w:r>
        <w:rPr>
          <w:rStyle w:val="Fett"/>
          <w:rFonts w:eastAsiaTheme="majorEastAsia"/>
        </w:rPr>
        <w:t>Vatter</w:t>
      </w:r>
      <w:r>
        <w:br/>
        <w:t xml:space="preserve">Recht/ wie </w:t>
      </w:r>
      <w:proofErr w:type="spellStart"/>
      <w:r>
        <w:t>lerestu</w:t>
      </w:r>
      <w:proofErr w:type="spellEnd"/>
      <w:r>
        <w:t xml:space="preserve"> aber </w:t>
      </w:r>
      <w:proofErr w:type="spellStart"/>
      <w:r>
        <w:t>disem</w:t>
      </w:r>
      <w:proofErr w:type="spellEnd"/>
      <w:r>
        <w:t xml:space="preserve"> </w:t>
      </w:r>
      <w:proofErr w:type="spellStart"/>
      <w:r>
        <w:t>gebott</w:t>
      </w:r>
      <w:proofErr w:type="spellEnd"/>
      <w:r>
        <w:t xml:space="preserve"> </w:t>
      </w:r>
      <w:proofErr w:type="spellStart"/>
      <w:r>
        <w:t>geleben</w:t>
      </w:r>
      <w:proofErr w:type="spellEnd"/>
      <w:r>
        <w:t xml:space="preserve">? </w:t>
      </w:r>
    </w:p>
    <w:p w14:paraId="7335C4F2" w14:textId="77777777" w:rsidR="000D6773" w:rsidRDefault="000D6773" w:rsidP="000D6773">
      <w:pPr>
        <w:pStyle w:val="StandardWeb"/>
      </w:pPr>
      <w:r>
        <w:rPr>
          <w:rStyle w:val="Fett"/>
          <w:rFonts w:eastAsiaTheme="majorEastAsia"/>
        </w:rPr>
        <w:t>Kind</w:t>
      </w:r>
      <w:r>
        <w:br/>
        <w:t xml:space="preserve">Wann ich mein </w:t>
      </w:r>
      <w:proofErr w:type="spellStart"/>
      <w:r>
        <w:t>flaisch</w:t>
      </w:r>
      <w:proofErr w:type="spellEnd"/>
      <w:r>
        <w:t xml:space="preserve"> mit Christlicher </w:t>
      </w:r>
      <w:proofErr w:type="spellStart"/>
      <w:r>
        <w:t>zucht</w:t>
      </w:r>
      <w:proofErr w:type="spellEnd"/>
      <w:r>
        <w:t xml:space="preserve"> demütige/ </w:t>
      </w:r>
      <w:proofErr w:type="spellStart"/>
      <w:r>
        <w:t>vnd</w:t>
      </w:r>
      <w:proofErr w:type="spellEnd"/>
      <w:r>
        <w:t xml:space="preserve"> </w:t>
      </w:r>
      <w:proofErr w:type="spellStart"/>
      <w:r>
        <w:t>fleühe</w:t>
      </w:r>
      <w:proofErr w:type="spellEnd"/>
      <w:r>
        <w:t xml:space="preserve"> alle </w:t>
      </w:r>
      <w:proofErr w:type="spellStart"/>
      <w:r>
        <w:t>anraitzung</w:t>
      </w:r>
      <w:proofErr w:type="spellEnd"/>
      <w:r>
        <w:t xml:space="preserve"> der </w:t>
      </w:r>
      <w:proofErr w:type="spellStart"/>
      <w:r>
        <w:t>üppigkait</w:t>
      </w:r>
      <w:proofErr w:type="spellEnd"/>
      <w:r>
        <w:t xml:space="preserve">. </w:t>
      </w:r>
    </w:p>
    <w:p w14:paraId="70D17F37" w14:textId="77777777" w:rsidR="000D6773" w:rsidRDefault="000D6773" w:rsidP="000D6773">
      <w:pPr>
        <w:pStyle w:val="StandardWeb"/>
      </w:pPr>
      <w:r>
        <w:rPr>
          <w:rStyle w:val="Fett"/>
          <w:rFonts w:eastAsiaTheme="majorEastAsia"/>
        </w:rPr>
        <w:t>Vatter</w:t>
      </w:r>
      <w:r>
        <w:br/>
        <w:t xml:space="preserve">Das </w:t>
      </w:r>
      <w:proofErr w:type="spellStart"/>
      <w:r>
        <w:t>würst</w:t>
      </w:r>
      <w:proofErr w:type="spellEnd"/>
      <w:r>
        <w:t xml:space="preserve"> du in Christo </w:t>
      </w:r>
      <w:proofErr w:type="spellStart"/>
      <w:r>
        <w:t>vnserm</w:t>
      </w:r>
      <w:proofErr w:type="spellEnd"/>
      <w:r>
        <w:t xml:space="preserve"> Herren erlangen.</w:t>
      </w:r>
      <w:r>
        <w:br/>
        <w:t xml:space="preserve">Welches ist das acht </w:t>
      </w:r>
      <w:proofErr w:type="spellStart"/>
      <w:r>
        <w:t>gebott</w:t>
      </w:r>
      <w:proofErr w:type="spellEnd"/>
      <w:r>
        <w:t xml:space="preserve">? </w:t>
      </w:r>
    </w:p>
    <w:p w14:paraId="300A4469" w14:textId="77777777" w:rsidR="000D6773" w:rsidRDefault="000D6773" w:rsidP="000D6773">
      <w:pPr>
        <w:pStyle w:val="StandardWeb"/>
      </w:pPr>
      <w:r>
        <w:rPr>
          <w:rStyle w:val="Fett"/>
          <w:rFonts w:eastAsiaTheme="majorEastAsia"/>
        </w:rPr>
        <w:t>Kind</w:t>
      </w:r>
      <w:r>
        <w:br/>
        <w:t xml:space="preserve">Du </w:t>
      </w:r>
      <w:proofErr w:type="spellStart"/>
      <w:r>
        <w:t>soolt</w:t>
      </w:r>
      <w:proofErr w:type="spellEnd"/>
      <w:r>
        <w:t xml:space="preserve"> </w:t>
      </w:r>
      <w:proofErr w:type="spellStart"/>
      <w:r>
        <w:t>nit</w:t>
      </w:r>
      <w:proofErr w:type="spellEnd"/>
      <w:r>
        <w:t xml:space="preserve"> </w:t>
      </w:r>
      <w:proofErr w:type="spellStart"/>
      <w:r>
        <w:t>Steelen</w:t>
      </w:r>
      <w:proofErr w:type="spellEnd"/>
      <w:r>
        <w:t xml:space="preserve">. </w:t>
      </w:r>
    </w:p>
    <w:p w14:paraId="14EF4B7C" w14:textId="77777777" w:rsidR="000D6773" w:rsidRDefault="000D6773" w:rsidP="000D6773">
      <w:pPr>
        <w:pStyle w:val="StandardWeb"/>
      </w:pPr>
      <w:r>
        <w:rPr>
          <w:rStyle w:val="Fett"/>
          <w:rFonts w:eastAsiaTheme="majorEastAsia"/>
        </w:rPr>
        <w:t>Vatter</w:t>
      </w:r>
      <w:r>
        <w:br/>
        <w:t xml:space="preserve">Was </w:t>
      </w:r>
      <w:proofErr w:type="spellStart"/>
      <w:r>
        <w:t>wille</w:t>
      </w:r>
      <w:proofErr w:type="spellEnd"/>
      <w:r>
        <w:t xml:space="preserve"> das? </w:t>
      </w:r>
    </w:p>
    <w:p w14:paraId="3B2F97A2" w14:textId="77777777" w:rsidR="000D6773" w:rsidRDefault="000D6773" w:rsidP="000D6773">
      <w:pPr>
        <w:pStyle w:val="StandardWeb"/>
      </w:pPr>
      <w:r>
        <w:rPr>
          <w:rStyle w:val="Fett"/>
          <w:rFonts w:eastAsiaTheme="majorEastAsia"/>
        </w:rPr>
        <w:t>Kind</w:t>
      </w:r>
      <w:r>
        <w:br/>
        <w:t xml:space="preserve">Das ich meines nächsten </w:t>
      </w:r>
      <w:proofErr w:type="spellStart"/>
      <w:r>
        <w:t>narung</w:t>
      </w:r>
      <w:proofErr w:type="spellEnd"/>
      <w:r>
        <w:t xml:space="preserve"> </w:t>
      </w:r>
      <w:proofErr w:type="spellStart"/>
      <w:r>
        <w:t>vnd</w:t>
      </w:r>
      <w:proofErr w:type="spellEnd"/>
      <w:r>
        <w:t xml:space="preserve"> </w:t>
      </w:r>
      <w:proofErr w:type="spellStart"/>
      <w:r>
        <w:t>zeytlich</w:t>
      </w:r>
      <w:proofErr w:type="spellEnd"/>
      <w:r>
        <w:t xml:space="preserve"> gut/ wie das mein </w:t>
      </w:r>
      <w:proofErr w:type="spellStart"/>
      <w:r>
        <w:t>begere</w:t>
      </w:r>
      <w:proofErr w:type="spellEnd"/>
      <w:r>
        <w:t xml:space="preserve"> zu mehren/ </w:t>
      </w:r>
      <w:proofErr w:type="spellStart"/>
      <w:r>
        <w:t>vnd</w:t>
      </w:r>
      <w:proofErr w:type="spellEnd"/>
      <w:r>
        <w:t xml:space="preserve"> </w:t>
      </w:r>
      <w:proofErr w:type="spellStart"/>
      <w:r>
        <w:t>niendert</w:t>
      </w:r>
      <w:proofErr w:type="spellEnd"/>
      <w:r>
        <w:t xml:space="preserve"> </w:t>
      </w:r>
      <w:proofErr w:type="spellStart"/>
      <w:r>
        <w:t>inn</w:t>
      </w:r>
      <w:proofErr w:type="spellEnd"/>
      <w:r>
        <w:t xml:space="preserve"> zu minderen. </w:t>
      </w:r>
    </w:p>
    <w:p w14:paraId="2BD8F58C" w14:textId="77777777" w:rsidR="000D6773" w:rsidRDefault="000D6773" w:rsidP="000D6773">
      <w:pPr>
        <w:pStyle w:val="StandardWeb"/>
      </w:pPr>
      <w:r>
        <w:rPr>
          <w:rStyle w:val="Fett"/>
          <w:rFonts w:eastAsiaTheme="majorEastAsia"/>
        </w:rPr>
        <w:t>Vatter</w:t>
      </w:r>
      <w:r>
        <w:br/>
      </w:r>
      <w:proofErr w:type="spellStart"/>
      <w:r>
        <w:t>Wol</w:t>
      </w:r>
      <w:proofErr w:type="spellEnd"/>
      <w:r>
        <w:t xml:space="preserve">/ wie </w:t>
      </w:r>
      <w:proofErr w:type="spellStart"/>
      <w:r>
        <w:t>kemest</w:t>
      </w:r>
      <w:proofErr w:type="spellEnd"/>
      <w:r>
        <w:t xml:space="preserve"> aber hie zu? </w:t>
      </w:r>
    </w:p>
    <w:p w14:paraId="3D50D194" w14:textId="77777777" w:rsidR="000D6773" w:rsidRDefault="000D6773" w:rsidP="000D6773">
      <w:pPr>
        <w:pStyle w:val="StandardWeb"/>
      </w:pPr>
      <w:r>
        <w:rPr>
          <w:rStyle w:val="Fett"/>
          <w:rFonts w:eastAsiaTheme="majorEastAsia"/>
        </w:rPr>
        <w:t>Kind</w:t>
      </w:r>
      <w:r>
        <w:br/>
        <w:t xml:space="preserve">Wenn mir der Herr gibt meinen nächsten recht zu lieben/ an seinen gaben </w:t>
      </w:r>
      <w:proofErr w:type="spellStart"/>
      <w:r>
        <w:t>genügig</w:t>
      </w:r>
      <w:proofErr w:type="spellEnd"/>
      <w:r>
        <w:t xml:space="preserve"> </w:t>
      </w:r>
      <w:proofErr w:type="spellStart"/>
      <w:r>
        <w:t>vnnd</w:t>
      </w:r>
      <w:proofErr w:type="spellEnd"/>
      <w:r>
        <w:t xml:space="preserve"> </w:t>
      </w:r>
      <w:proofErr w:type="spellStart"/>
      <w:r>
        <w:t>danckbar</w:t>
      </w:r>
      <w:proofErr w:type="spellEnd"/>
      <w:r>
        <w:t xml:space="preserve"> zu sein/ </w:t>
      </w:r>
      <w:proofErr w:type="spellStart"/>
      <w:r>
        <w:t>vnd</w:t>
      </w:r>
      <w:proofErr w:type="spellEnd"/>
      <w:r>
        <w:t xml:space="preserve"> willen/ mich zu nützlichen </w:t>
      </w:r>
      <w:proofErr w:type="spellStart"/>
      <w:r>
        <w:t>geschäfften</w:t>
      </w:r>
      <w:proofErr w:type="spellEnd"/>
      <w:r>
        <w:t xml:space="preserve"> </w:t>
      </w:r>
      <w:proofErr w:type="spellStart"/>
      <w:r>
        <w:t>vnd</w:t>
      </w:r>
      <w:proofErr w:type="spellEnd"/>
      <w:r>
        <w:t xml:space="preserve"> </w:t>
      </w:r>
      <w:proofErr w:type="spellStart"/>
      <w:r>
        <w:t>arbait</w:t>
      </w:r>
      <w:proofErr w:type="spellEnd"/>
      <w:r>
        <w:t xml:space="preserve"> zu begeben, </w:t>
      </w:r>
    </w:p>
    <w:p w14:paraId="6084ECCF" w14:textId="77777777" w:rsidR="000D6773" w:rsidRDefault="000D6773" w:rsidP="000D6773">
      <w:pPr>
        <w:pStyle w:val="StandardWeb"/>
      </w:pPr>
      <w:r>
        <w:rPr>
          <w:rStyle w:val="Fett"/>
          <w:rFonts w:eastAsiaTheme="majorEastAsia"/>
        </w:rPr>
        <w:t>Vatter</w:t>
      </w:r>
      <w:r>
        <w:t xml:space="preserve"> Welches ist das </w:t>
      </w:r>
      <w:proofErr w:type="spellStart"/>
      <w:r>
        <w:t>neündt</w:t>
      </w:r>
      <w:proofErr w:type="spellEnd"/>
      <w:r>
        <w:t xml:space="preserve"> </w:t>
      </w:r>
      <w:proofErr w:type="spellStart"/>
      <w:r>
        <w:t>gebott</w:t>
      </w:r>
      <w:proofErr w:type="spellEnd"/>
      <w:r>
        <w:t xml:space="preserve">? </w:t>
      </w:r>
    </w:p>
    <w:p w14:paraId="667DBD6E" w14:textId="77777777" w:rsidR="000D6773" w:rsidRDefault="000D6773" w:rsidP="000D6773">
      <w:pPr>
        <w:pStyle w:val="StandardWeb"/>
      </w:pPr>
      <w:r>
        <w:rPr>
          <w:rStyle w:val="Fett"/>
          <w:rFonts w:eastAsiaTheme="majorEastAsia"/>
        </w:rPr>
        <w:t>Kind</w:t>
      </w:r>
      <w:r>
        <w:t xml:space="preserve"> Du </w:t>
      </w:r>
      <w:proofErr w:type="spellStart"/>
      <w:r>
        <w:t>solt</w:t>
      </w:r>
      <w:proofErr w:type="spellEnd"/>
      <w:r>
        <w:t xml:space="preserve"> </w:t>
      </w:r>
      <w:proofErr w:type="spellStart"/>
      <w:r>
        <w:t>kain</w:t>
      </w:r>
      <w:proofErr w:type="spellEnd"/>
      <w:r>
        <w:t xml:space="preserve"> falsche </w:t>
      </w:r>
      <w:proofErr w:type="spellStart"/>
      <w:r>
        <w:t>Zeügknuß</w:t>
      </w:r>
      <w:proofErr w:type="spellEnd"/>
      <w:r>
        <w:t xml:space="preserve"> reden rc. </w:t>
      </w:r>
    </w:p>
    <w:p w14:paraId="00D904F3" w14:textId="77777777" w:rsidR="000D6773" w:rsidRDefault="000D6773" w:rsidP="000D6773">
      <w:pPr>
        <w:pStyle w:val="StandardWeb"/>
      </w:pPr>
      <w:r>
        <w:rPr>
          <w:rStyle w:val="Fett"/>
          <w:rFonts w:eastAsiaTheme="majorEastAsia"/>
        </w:rPr>
        <w:t>Vatter</w:t>
      </w:r>
      <w:r>
        <w:t xml:space="preserve"> Was </w:t>
      </w:r>
      <w:proofErr w:type="spellStart"/>
      <w:r>
        <w:t>wille</w:t>
      </w:r>
      <w:proofErr w:type="spellEnd"/>
      <w:r>
        <w:t xml:space="preserve"> das? </w:t>
      </w:r>
    </w:p>
    <w:p w14:paraId="209F858B" w14:textId="77777777" w:rsidR="000D6773" w:rsidRDefault="000D6773" w:rsidP="000D6773">
      <w:pPr>
        <w:pStyle w:val="StandardWeb"/>
      </w:pPr>
      <w:r>
        <w:rPr>
          <w:rStyle w:val="Fett"/>
          <w:rFonts w:eastAsiaTheme="majorEastAsia"/>
        </w:rPr>
        <w:t>Kind</w:t>
      </w:r>
      <w:r>
        <w:t xml:space="preserve"> Das wir von </w:t>
      </w:r>
      <w:proofErr w:type="spellStart"/>
      <w:r>
        <w:t>vnnserm</w:t>
      </w:r>
      <w:proofErr w:type="spellEnd"/>
      <w:r>
        <w:t xml:space="preserve"> nächsten reden/ hören </w:t>
      </w:r>
      <w:proofErr w:type="spellStart"/>
      <w:r>
        <w:t>vnd</w:t>
      </w:r>
      <w:proofErr w:type="spellEnd"/>
      <w:r>
        <w:t xml:space="preserve"> glauben/ wie wir </w:t>
      </w:r>
      <w:proofErr w:type="spellStart"/>
      <w:r>
        <w:t>wolten</w:t>
      </w:r>
      <w:proofErr w:type="spellEnd"/>
      <w:r>
        <w:t xml:space="preserve">/ das </w:t>
      </w:r>
      <w:proofErr w:type="spellStart"/>
      <w:r>
        <w:t>ain</w:t>
      </w:r>
      <w:proofErr w:type="spellEnd"/>
      <w:r>
        <w:t xml:space="preserve"> </w:t>
      </w:r>
      <w:proofErr w:type="spellStart"/>
      <w:r>
        <w:t>yeder</w:t>
      </w:r>
      <w:proofErr w:type="spellEnd"/>
      <w:r>
        <w:t xml:space="preserve"> von </w:t>
      </w:r>
      <w:proofErr w:type="spellStart"/>
      <w:r>
        <w:t>vns</w:t>
      </w:r>
      <w:proofErr w:type="spellEnd"/>
      <w:r>
        <w:t xml:space="preserve"> redet/ höret </w:t>
      </w:r>
      <w:proofErr w:type="spellStart"/>
      <w:r>
        <w:t>vnd</w:t>
      </w:r>
      <w:proofErr w:type="spellEnd"/>
      <w:r>
        <w:t xml:space="preserve"> glaubet. </w:t>
      </w:r>
    </w:p>
    <w:p w14:paraId="22D2DFDE" w14:textId="77777777" w:rsidR="000D6773" w:rsidRDefault="000D6773" w:rsidP="000D6773">
      <w:pPr>
        <w:pStyle w:val="StandardWeb"/>
      </w:pPr>
      <w:r>
        <w:rPr>
          <w:rStyle w:val="Fett"/>
          <w:rFonts w:eastAsiaTheme="majorEastAsia"/>
        </w:rPr>
        <w:t>Vatter</w:t>
      </w:r>
      <w:r>
        <w:t xml:space="preserve"> </w:t>
      </w:r>
      <w:proofErr w:type="spellStart"/>
      <w:r>
        <w:t>Wol</w:t>
      </w:r>
      <w:proofErr w:type="spellEnd"/>
      <w:r>
        <w:t xml:space="preserve">/ denn welcher ab falscher </w:t>
      </w:r>
      <w:proofErr w:type="spellStart"/>
      <w:r>
        <w:t>zeügknuß</w:t>
      </w:r>
      <w:proofErr w:type="spellEnd"/>
      <w:r>
        <w:t xml:space="preserve"> von </w:t>
      </w:r>
      <w:proofErr w:type="spellStart"/>
      <w:r>
        <w:t>hertzen</w:t>
      </w:r>
      <w:proofErr w:type="spellEnd"/>
      <w:r>
        <w:t xml:space="preserve"> </w:t>
      </w:r>
      <w:proofErr w:type="spellStart"/>
      <w:r>
        <w:t>scheühet</w:t>
      </w:r>
      <w:proofErr w:type="spellEnd"/>
      <w:r>
        <w:t xml:space="preserve">/ der </w:t>
      </w:r>
      <w:proofErr w:type="spellStart"/>
      <w:r>
        <w:t>würt</w:t>
      </w:r>
      <w:proofErr w:type="spellEnd"/>
      <w:r>
        <w:t xml:space="preserve"> </w:t>
      </w:r>
      <w:proofErr w:type="spellStart"/>
      <w:r>
        <w:t>jm</w:t>
      </w:r>
      <w:proofErr w:type="spellEnd"/>
      <w:r>
        <w:t xml:space="preserve"> den </w:t>
      </w:r>
      <w:proofErr w:type="spellStart"/>
      <w:r>
        <w:t>namen</w:t>
      </w:r>
      <w:proofErr w:type="spellEnd"/>
      <w:r>
        <w:t xml:space="preserve"> </w:t>
      </w:r>
      <w:proofErr w:type="spellStart"/>
      <w:r>
        <w:t>vnnd</w:t>
      </w:r>
      <w:proofErr w:type="spellEnd"/>
      <w:r>
        <w:t xml:space="preserve"> </w:t>
      </w:r>
      <w:proofErr w:type="spellStart"/>
      <w:r>
        <w:t>leymadt</w:t>
      </w:r>
      <w:proofErr w:type="spellEnd"/>
      <w:r>
        <w:t xml:space="preserve"> seines nächsten als lieb sein lassen/ als sein </w:t>
      </w:r>
      <w:proofErr w:type="spellStart"/>
      <w:r>
        <w:t>aygen</w:t>
      </w:r>
      <w:proofErr w:type="spellEnd"/>
      <w:r>
        <w:t xml:space="preserve"> </w:t>
      </w:r>
      <w:proofErr w:type="spellStart"/>
      <w:r>
        <w:t>namen</w:t>
      </w:r>
      <w:proofErr w:type="spellEnd"/>
      <w:r>
        <w:t xml:space="preserve"> </w:t>
      </w:r>
      <w:proofErr w:type="spellStart"/>
      <w:r>
        <w:t>vnd</w:t>
      </w:r>
      <w:proofErr w:type="spellEnd"/>
      <w:r>
        <w:t xml:space="preserve"> </w:t>
      </w:r>
      <w:proofErr w:type="spellStart"/>
      <w:r>
        <w:t>leymadt</w:t>
      </w:r>
      <w:proofErr w:type="spellEnd"/>
      <w:r>
        <w:t>.</w:t>
      </w:r>
      <w:r>
        <w:br/>
        <w:t xml:space="preserve">Wie versündiget man sich wider </w:t>
      </w:r>
      <w:proofErr w:type="spellStart"/>
      <w:r>
        <w:t>diß</w:t>
      </w:r>
      <w:proofErr w:type="spellEnd"/>
      <w:r>
        <w:t xml:space="preserve"> </w:t>
      </w:r>
      <w:proofErr w:type="spellStart"/>
      <w:r>
        <w:t>gebott</w:t>
      </w:r>
      <w:proofErr w:type="spellEnd"/>
      <w:r>
        <w:t xml:space="preserve">? </w:t>
      </w:r>
    </w:p>
    <w:p w14:paraId="0EE319BC" w14:textId="77777777" w:rsidR="000D6773" w:rsidRDefault="000D6773" w:rsidP="000D6773">
      <w:pPr>
        <w:pStyle w:val="StandardWeb"/>
      </w:pPr>
      <w:r>
        <w:rPr>
          <w:rStyle w:val="Fett"/>
          <w:rFonts w:eastAsiaTheme="majorEastAsia"/>
        </w:rPr>
        <w:t>Kind</w:t>
      </w:r>
      <w:r>
        <w:t xml:space="preserve"> Wann man vom nächsten sagt oder sagen lasset/ </w:t>
      </w:r>
      <w:proofErr w:type="spellStart"/>
      <w:r>
        <w:t>vnd</w:t>
      </w:r>
      <w:proofErr w:type="spellEnd"/>
      <w:r>
        <w:t xml:space="preserve"> </w:t>
      </w:r>
      <w:proofErr w:type="spellStart"/>
      <w:r>
        <w:t>nit</w:t>
      </w:r>
      <w:proofErr w:type="spellEnd"/>
      <w:r>
        <w:t xml:space="preserve"> verantwortet noch </w:t>
      </w:r>
      <w:proofErr w:type="spellStart"/>
      <w:r>
        <w:t>verthädiget</w:t>
      </w:r>
      <w:proofErr w:type="spellEnd"/>
      <w:r>
        <w:t xml:space="preserve">/ das </w:t>
      </w:r>
      <w:proofErr w:type="spellStart"/>
      <w:r>
        <w:t>nit</w:t>
      </w:r>
      <w:proofErr w:type="spellEnd"/>
      <w:r>
        <w:t xml:space="preserve"> </w:t>
      </w:r>
      <w:proofErr w:type="spellStart"/>
      <w:r>
        <w:t>besserlich</w:t>
      </w:r>
      <w:proofErr w:type="spellEnd"/>
      <w:r>
        <w:t xml:space="preserve"> ist. </w:t>
      </w:r>
    </w:p>
    <w:p w14:paraId="395F0778" w14:textId="77777777" w:rsidR="000D6773" w:rsidRDefault="000D6773" w:rsidP="000D6773">
      <w:pPr>
        <w:pStyle w:val="StandardWeb"/>
      </w:pPr>
      <w:r>
        <w:rPr>
          <w:rStyle w:val="Fett"/>
          <w:rFonts w:eastAsiaTheme="majorEastAsia"/>
        </w:rPr>
        <w:t>Vatter</w:t>
      </w:r>
      <w:r>
        <w:t xml:space="preserve"> Ja </w:t>
      </w:r>
      <w:proofErr w:type="spellStart"/>
      <w:r>
        <w:t>nit</w:t>
      </w:r>
      <w:proofErr w:type="spellEnd"/>
      <w:r>
        <w:t xml:space="preserve"> </w:t>
      </w:r>
      <w:proofErr w:type="spellStart"/>
      <w:r>
        <w:t>allain</w:t>
      </w:r>
      <w:proofErr w:type="spellEnd"/>
      <w:r>
        <w:t xml:space="preserve"> das </w:t>
      </w:r>
      <w:proofErr w:type="spellStart"/>
      <w:r>
        <w:t>nit</w:t>
      </w:r>
      <w:proofErr w:type="spellEnd"/>
      <w:r>
        <w:t xml:space="preserve"> war ist/ </w:t>
      </w:r>
      <w:proofErr w:type="spellStart"/>
      <w:r>
        <w:t>sonder</w:t>
      </w:r>
      <w:proofErr w:type="spellEnd"/>
      <w:r>
        <w:t xml:space="preserve"> auch das war ist/ solle man von </w:t>
      </w:r>
      <w:proofErr w:type="spellStart"/>
      <w:r>
        <w:t>leüten</w:t>
      </w:r>
      <w:proofErr w:type="spellEnd"/>
      <w:r>
        <w:t xml:space="preserve"> </w:t>
      </w:r>
      <w:proofErr w:type="spellStart"/>
      <w:r>
        <w:t>nit</w:t>
      </w:r>
      <w:proofErr w:type="spellEnd"/>
      <w:r>
        <w:t xml:space="preserve"> sagen/ es bringe dann </w:t>
      </w:r>
      <w:proofErr w:type="spellStart"/>
      <w:r>
        <w:t>besserung</w:t>
      </w:r>
      <w:proofErr w:type="spellEnd"/>
      <w:r>
        <w:br/>
        <w:t xml:space="preserve">Wie richtest du dich aber </w:t>
      </w:r>
      <w:proofErr w:type="spellStart"/>
      <w:r>
        <w:t>disem</w:t>
      </w:r>
      <w:proofErr w:type="spellEnd"/>
      <w:r>
        <w:t xml:space="preserve"> </w:t>
      </w:r>
      <w:proofErr w:type="spellStart"/>
      <w:r>
        <w:t>gebott</w:t>
      </w:r>
      <w:proofErr w:type="spellEnd"/>
      <w:r>
        <w:t xml:space="preserve"> zu leben? </w:t>
      </w:r>
    </w:p>
    <w:p w14:paraId="0DAE5157" w14:textId="77777777" w:rsidR="000D6773" w:rsidRDefault="000D6773" w:rsidP="000D6773">
      <w:pPr>
        <w:pStyle w:val="StandardWeb"/>
      </w:pPr>
      <w:r>
        <w:rPr>
          <w:rStyle w:val="Fett"/>
          <w:rFonts w:eastAsiaTheme="majorEastAsia"/>
        </w:rPr>
        <w:t>Kind</w:t>
      </w:r>
      <w:r>
        <w:t xml:space="preserve"> Das ich meine </w:t>
      </w:r>
      <w:proofErr w:type="spellStart"/>
      <w:r>
        <w:t>üsnd</w:t>
      </w:r>
      <w:proofErr w:type="spellEnd"/>
      <w:r>
        <w:t xml:space="preserve"> </w:t>
      </w:r>
      <w:proofErr w:type="spellStart"/>
      <w:r>
        <w:t>vnd</w:t>
      </w:r>
      <w:proofErr w:type="spellEnd"/>
      <w:r>
        <w:t xml:space="preserve"> </w:t>
      </w:r>
      <w:proofErr w:type="spellStart"/>
      <w:r>
        <w:t>mängel</w:t>
      </w:r>
      <w:proofErr w:type="spellEnd"/>
      <w:r>
        <w:t xml:space="preserve"> </w:t>
      </w:r>
      <w:proofErr w:type="spellStart"/>
      <w:r>
        <w:t>ymmer</w:t>
      </w:r>
      <w:proofErr w:type="spellEnd"/>
      <w:r>
        <w:t xml:space="preserve"> </w:t>
      </w:r>
      <w:proofErr w:type="spellStart"/>
      <w:r>
        <w:t>wol</w:t>
      </w:r>
      <w:proofErr w:type="spellEnd"/>
      <w:r>
        <w:t xml:space="preserve"> betrachte/ </w:t>
      </w:r>
      <w:proofErr w:type="spellStart"/>
      <w:r>
        <w:t>vnd</w:t>
      </w:r>
      <w:proofErr w:type="spellEnd"/>
      <w:r>
        <w:t xml:space="preserve"> dann/ was ich </w:t>
      </w:r>
      <w:proofErr w:type="spellStart"/>
      <w:r>
        <w:t>begere</w:t>
      </w:r>
      <w:proofErr w:type="spellEnd"/>
      <w:r>
        <w:t xml:space="preserve">/ das man von mir rede/ auch von andern reden lasse. </w:t>
      </w:r>
    </w:p>
    <w:p w14:paraId="73731E04" w14:textId="77777777" w:rsidR="000D6773" w:rsidRDefault="000D6773" w:rsidP="000D6773">
      <w:pPr>
        <w:pStyle w:val="StandardWeb"/>
      </w:pPr>
      <w:r>
        <w:rPr>
          <w:rStyle w:val="Fett"/>
          <w:rFonts w:eastAsiaTheme="majorEastAsia"/>
        </w:rPr>
        <w:t>Vatter</w:t>
      </w:r>
      <w:r>
        <w:t xml:space="preserve"> Der Herr Jesus </w:t>
      </w:r>
      <w:proofErr w:type="spellStart"/>
      <w:r>
        <w:t>wirt</w:t>
      </w:r>
      <w:proofErr w:type="spellEnd"/>
      <w:r>
        <w:t xml:space="preserve"> auch </w:t>
      </w:r>
      <w:proofErr w:type="spellStart"/>
      <w:r>
        <w:t>diß</w:t>
      </w:r>
      <w:proofErr w:type="spellEnd"/>
      <w:r>
        <w:t xml:space="preserve"> in dir </w:t>
      </w:r>
      <w:proofErr w:type="spellStart"/>
      <w:r>
        <w:t>würcken</w:t>
      </w:r>
      <w:proofErr w:type="spellEnd"/>
      <w:r>
        <w:t>.</w:t>
      </w:r>
      <w:r>
        <w:br/>
        <w:t xml:space="preserve">Welches ist das </w:t>
      </w:r>
      <w:proofErr w:type="spellStart"/>
      <w:r>
        <w:t>zehend</w:t>
      </w:r>
      <w:proofErr w:type="spellEnd"/>
      <w:r>
        <w:t xml:space="preserve"> </w:t>
      </w:r>
      <w:proofErr w:type="spellStart"/>
      <w:r>
        <w:t>gebott</w:t>
      </w:r>
      <w:proofErr w:type="spellEnd"/>
      <w:r>
        <w:t xml:space="preserve">? </w:t>
      </w:r>
    </w:p>
    <w:p w14:paraId="22536E20" w14:textId="77777777" w:rsidR="000D6773" w:rsidRDefault="000D6773" w:rsidP="000D6773">
      <w:pPr>
        <w:pStyle w:val="StandardWeb"/>
      </w:pPr>
      <w:r>
        <w:rPr>
          <w:rStyle w:val="Fett"/>
          <w:rFonts w:eastAsiaTheme="majorEastAsia"/>
        </w:rPr>
        <w:t>Kind</w:t>
      </w:r>
      <w:r>
        <w:t xml:space="preserve"> Du </w:t>
      </w:r>
      <w:proofErr w:type="spellStart"/>
      <w:r>
        <w:t>solt</w:t>
      </w:r>
      <w:proofErr w:type="spellEnd"/>
      <w:r>
        <w:t xml:space="preserve"> dich </w:t>
      </w:r>
      <w:proofErr w:type="spellStart"/>
      <w:r>
        <w:t>nit</w:t>
      </w:r>
      <w:proofErr w:type="spellEnd"/>
      <w:r>
        <w:t xml:space="preserve"> lassen </w:t>
      </w:r>
      <w:proofErr w:type="spellStart"/>
      <w:r>
        <w:t>gelusten</w:t>
      </w:r>
      <w:proofErr w:type="spellEnd"/>
      <w:r>
        <w:t xml:space="preserve"> rc. </w:t>
      </w:r>
    </w:p>
    <w:p w14:paraId="75B4800A" w14:textId="77777777" w:rsidR="000D6773" w:rsidRDefault="000D6773" w:rsidP="000D6773">
      <w:pPr>
        <w:pStyle w:val="StandardWeb"/>
      </w:pPr>
      <w:r>
        <w:rPr>
          <w:rStyle w:val="Fett"/>
          <w:rFonts w:eastAsiaTheme="majorEastAsia"/>
        </w:rPr>
        <w:t>Vatter</w:t>
      </w:r>
      <w:r>
        <w:t xml:space="preserve"> Was </w:t>
      </w:r>
      <w:proofErr w:type="spellStart"/>
      <w:r>
        <w:t>verbeütet</w:t>
      </w:r>
      <w:proofErr w:type="spellEnd"/>
      <w:r>
        <w:t xml:space="preserve"> der Herr </w:t>
      </w:r>
      <w:proofErr w:type="spellStart"/>
      <w:r>
        <w:t>hierinn</w:t>
      </w:r>
      <w:proofErr w:type="spellEnd"/>
      <w:r>
        <w:t xml:space="preserve">? </w:t>
      </w:r>
    </w:p>
    <w:p w14:paraId="28A0E53D" w14:textId="77777777" w:rsidR="000D6773" w:rsidRDefault="000D6773" w:rsidP="000D6773">
      <w:pPr>
        <w:pStyle w:val="StandardWeb"/>
      </w:pPr>
      <w:r>
        <w:rPr>
          <w:rStyle w:val="Fett"/>
          <w:rFonts w:eastAsiaTheme="majorEastAsia"/>
        </w:rPr>
        <w:t>Kind</w:t>
      </w:r>
      <w:r>
        <w:t xml:space="preserve"> Alle böse </w:t>
      </w:r>
      <w:proofErr w:type="spellStart"/>
      <w:r>
        <w:t>gelüst</w:t>
      </w:r>
      <w:proofErr w:type="spellEnd"/>
      <w:r>
        <w:t xml:space="preserve"> </w:t>
      </w:r>
      <w:proofErr w:type="spellStart"/>
      <w:r>
        <w:t>vnd</w:t>
      </w:r>
      <w:proofErr w:type="spellEnd"/>
      <w:r>
        <w:t xml:space="preserve"> </w:t>
      </w:r>
      <w:proofErr w:type="spellStart"/>
      <w:r>
        <w:t>begirden</w:t>
      </w:r>
      <w:proofErr w:type="spellEnd"/>
      <w:r>
        <w:t xml:space="preserve">. </w:t>
      </w:r>
    </w:p>
    <w:p w14:paraId="3F871453" w14:textId="77777777" w:rsidR="000D6773" w:rsidRDefault="000D6773" w:rsidP="000D6773">
      <w:pPr>
        <w:pStyle w:val="StandardWeb"/>
      </w:pPr>
      <w:r>
        <w:rPr>
          <w:rStyle w:val="Fett"/>
          <w:rFonts w:eastAsiaTheme="majorEastAsia"/>
        </w:rPr>
        <w:t>Vatter</w:t>
      </w:r>
      <w:r>
        <w:t xml:space="preserve"> Was künden wir </w:t>
      </w:r>
      <w:proofErr w:type="spellStart"/>
      <w:r>
        <w:t>darfür</w:t>
      </w:r>
      <w:proofErr w:type="spellEnd"/>
      <w:r>
        <w:t xml:space="preserve">/ das </w:t>
      </w:r>
      <w:proofErr w:type="spellStart"/>
      <w:r>
        <w:t>vns</w:t>
      </w:r>
      <w:proofErr w:type="spellEnd"/>
      <w:r>
        <w:t xml:space="preserve"> etwas arges gelüste/ wann wir nur </w:t>
      </w:r>
      <w:proofErr w:type="spellStart"/>
      <w:r>
        <w:t>nit</w:t>
      </w:r>
      <w:proofErr w:type="spellEnd"/>
      <w:r>
        <w:t xml:space="preserve"> darein bewilligen? </w:t>
      </w:r>
    </w:p>
    <w:p w14:paraId="3C2392B6" w14:textId="77777777" w:rsidR="000D6773" w:rsidRDefault="000D6773" w:rsidP="000D6773">
      <w:pPr>
        <w:pStyle w:val="StandardWeb"/>
      </w:pPr>
      <w:r>
        <w:rPr>
          <w:rStyle w:val="Fett"/>
          <w:rFonts w:eastAsiaTheme="majorEastAsia"/>
        </w:rPr>
        <w:t>Kind</w:t>
      </w:r>
      <w:r>
        <w:t xml:space="preserve"> </w:t>
      </w:r>
      <w:proofErr w:type="spellStart"/>
      <w:r>
        <w:t>Dennocht</w:t>
      </w:r>
      <w:proofErr w:type="spellEnd"/>
      <w:r>
        <w:t xml:space="preserve"> ist es </w:t>
      </w:r>
      <w:proofErr w:type="spellStart"/>
      <w:r>
        <w:t>vnrecht</w:t>
      </w:r>
      <w:proofErr w:type="spellEnd"/>
      <w:r>
        <w:t xml:space="preserve">/ Dann wir </w:t>
      </w:r>
      <w:proofErr w:type="spellStart"/>
      <w:r>
        <w:t>nit</w:t>
      </w:r>
      <w:proofErr w:type="spellEnd"/>
      <w:r>
        <w:t xml:space="preserve"> wöllen/ das </w:t>
      </w:r>
      <w:proofErr w:type="spellStart"/>
      <w:r>
        <w:t>yemandt</w:t>
      </w:r>
      <w:proofErr w:type="spellEnd"/>
      <w:r>
        <w:t xml:space="preserve"> etwas wider </w:t>
      </w:r>
      <w:proofErr w:type="spellStart"/>
      <w:r>
        <w:t>vns</w:t>
      </w:r>
      <w:proofErr w:type="spellEnd"/>
      <w:r>
        <w:t xml:space="preserve"> </w:t>
      </w:r>
      <w:proofErr w:type="spellStart"/>
      <w:r>
        <w:t>geluste</w:t>
      </w:r>
      <w:proofErr w:type="spellEnd"/>
      <w:r>
        <w:t xml:space="preserve">. </w:t>
      </w:r>
    </w:p>
    <w:p w14:paraId="3BC032CC" w14:textId="77777777" w:rsidR="000D6773" w:rsidRDefault="000D6773" w:rsidP="000D6773">
      <w:pPr>
        <w:pStyle w:val="StandardWeb"/>
      </w:pPr>
      <w:r>
        <w:rPr>
          <w:rStyle w:val="Fett"/>
          <w:rFonts w:eastAsiaTheme="majorEastAsia"/>
        </w:rPr>
        <w:t>Vatter</w:t>
      </w:r>
      <w:r>
        <w:t xml:space="preserve"> Recht/ wer Gott </w:t>
      </w:r>
      <w:proofErr w:type="spellStart"/>
      <w:r>
        <w:t>vnd</w:t>
      </w:r>
      <w:proofErr w:type="spellEnd"/>
      <w:r>
        <w:t xml:space="preserve"> seinen nächsten </w:t>
      </w:r>
      <w:proofErr w:type="spellStart"/>
      <w:r>
        <w:t>warlich</w:t>
      </w:r>
      <w:proofErr w:type="spellEnd"/>
      <w:r>
        <w:t xml:space="preserve"> liebet/ den </w:t>
      </w:r>
      <w:proofErr w:type="spellStart"/>
      <w:r>
        <w:t>wurt</w:t>
      </w:r>
      <w:proofErr w:type="spellEnd"/>
      <w:r>
        <w:t xml:space="preserve"> nichts </w:t>
      </w:r>
      <w:proofErr w:type="spellStart"/>
      <w:r>
        <w:t>ymmer</w:t>
      </w:r>
      <w:proofErr w:type="spellEnd"/>
      <w:r>
        <w:t xml:space="preserve"> mehr wider </w:t>
      </w:r>
      <w:proofErr w:type="spellStart"/>
      <w:r>
        <w:t>Got</w:t>
      </w:r>
      <w:proofErr w:type="spellEnd"/>
      <w:r>
        <w:t xml:space="preserve"> und seinen nächsten </w:t>
      </w:r>
      <w:proofErr w:type="spellStart"/>
      <w:r>
        <w:t>gelusten</w:t>
      </w:r>
      <w:proofErr w:type="spellEnd"/>
      <w:r>
        <w:t xml:space="preserve"> mögen/ als wenig als </w:t>
      </w:r>
      <w:proofErr w:type="spellStart"/>
      <w:r>
        <w:t>vns</w:t>
      </w:r>
      <w:proofErr w:type="spellEnd"/>
      <w:r>
        <w:t xml:space="preserve"> etwas </w:t>
      </w:r>
      <w:proofErr w:type="spellStart"/>
      <w:r>
        <w:t>gelusten</w:t>
      </w:r>
      <w:proofErr w:type="spellEnd"/>
      <w:r>
        <w:t xml:space="preserve"> mag/ das </w:t>
      </w:r>
      <w:proofErr w:type="spellStart"/>
      <w:r>
        <w:t>vns</w:t>
      </w:r>
      <w:proofErr w:type="spellEnd"/>
      <w:r>
        <w:t xml:space="preserve"> zu wider ist. Wie </w:t>
      </w:r>
      <w:proofErr w:type="spellStart"/>
      <w:r>
        <w:t>mügen</w:t>
      </w:r>
      <w:proofErr w:type="spellEnd"/>
      <w:r>
        <w:t xml:space="preserve"> wir aber </w:t>
      </w:r>
      <w:proofErr w:type="spellStart"/>
      <w:r>
        <w:t>vnns</w:t>
      </w:r>
      <w:proofErr w:type="spellEnd"/>
      <w:r>
        <w:t xml:space="preserve"> </w:t>
      </w:r>
      <w:proofErr w:type="spellStart"/>
      <w:r>
        <w:t>disem</w:t>
      </w:r>
      <w:proofErr w:type="spellEnd"/>
      <w:r>
        <w:t xml:space="preserve"> </w:t>
      </w:r>
      <w:proofErr w:type="spellStart"/>
      <w:r>
        <w:t>gebott</w:t>
      </w:r>
      <w:proofErr w:type="spellEnd"/>
      <w:r>
        <w:t xml:space="preserve"> </w:t>
      </w:r>
      <w:proofErr w:type="spellStart"/>
      <w:r>
        <w:t>ymmer</w:t>
      </w:r>
      <w:proofErr w:type="spellEnd"/>
      <w:r>
        <w:t xml:space="preserve"> mehr gehorsam </w:t>
      </w:r>
      <w:proofErr w:type="spellStart"/>
      <w:r>
        <w:t>beweysen</w:t>
      </w:r>
      <w:proofErr w:type="spellEnd"/>
      <w:r>
        <w:t xml:space="preserve">? </w:t>
      </w:r>
    </w:p>
    <w:p w14:paraId="57699E6A" w14:textId="77777777" w:rsidR="000D6773" w:rsidRDefault="000D6773" w:rsidP="000D6773">
      <w:pPr>
        <w:pStyle w:val="StandardWeb"/>
      </w:pPr>
      <w:r>
        <w:rPr>
          <w:rStyle w:val="Fett"/>
          <w:rFonts w:eastAsiaTheme="majorEastAsia"/>
        </w:rPr>
        <w:t>Kind</w:t>
      </w:r>
      <w:r>
        <w:t xml:space="preserve"> Wann </w:t>
      </w:r>
      <w:proofErr w:type="spellStart"/>
      <w:r>
        <w:t>vnser</w:t>
      </w:r>
      <w:proofErr w:type="spellEnd"/>
      <w:r>
        <w:t xml:space="preserve"> Herre Jesus in </w:t>
      </w:r>
      <w:proofErr w:type="spellStart"/>
      <w:r>
        <w:t>vns</w:t>
      </w:r>
      <w:proofErr w:type="spellEnd"/>
      <w:r>
        <w:t xml:space="preserve"> lebet/ dann in </w:t>
      </w:r>
      <w:proofErr w:type="spellStart"/>
      <w:r>
        <w:t>vns</w:t>
      </w:r>
      <w:proofErr w:type="spellEnd"/>
      <w:r>
        <w:t xml:space="preserve"> ist nichts </w:t>
      </w:r>
      <w:proofErr w:type="spellStart"/>
      <w:r>
        <w:t>guts</w:t>
      </w:r>
      <w:proofErr w:type="spellEnd"/>
      <w:r>
        <w:t xml:space="preserve">. </w:t>
      </w:r>
    </w:p>
    <w:p w14:paraId="09EF2E57" w14:textId="77777777" w:rsidR="000D6773" w:rsidRDefault="000D6773" w:rsidP="000D6773">
      <w:pPr>
        <w:pStyle w:val="StandardWeb"/>
      </w:pPr>
      <w:r>
        <w:rPr>
          <w:rStyle w:val="Fett"/>
          <w:rFonts w:eastAsiaTheme="majorEastAsia"/>
        </w:rPr>
        <w:t>Vatter</w:t>
      </w:r>
      <w:r>
        <w:t xml:space="preserve"> </w:t>
      </w:r>
      <w:proofErr w:type="spellStart"/>
      <w:r>
        <w:t>Darumb</w:t>
      </w:r>
      <w:proofErr w:type="spellEnd"/>
      <w:r>
        <w:t xml:space="preserve"> gibt </w:t>
      </w:r>
      <w:proofErr w:type="spellStart"/>
      <w:r>
        <w:t>vns</w:t>
      </w:r>
      <w:proofErr w:type="spellEnd"/>
      <w:r>
        <w:t xml:space="preserve"> das </w:t>
      </w:r>
      <w:proofErr w:type="spellStart"/>
      <w:r>
        <w:t>Gesatz</w:t>
      </w:r>
      <w:proofErr w:type="spellEnd"/>
      <w:r>
        <w:t xml:space="preserve"> </w:t>
      </w:r>
      <w:proofErr w:type="spellStart"/>
      <w:r>
        <w:t>allain</w:t>
      </w:r>
      <w:proofErr w:type="spellEnd"/>
      <w:r>
        <w:t xml:space="preserve"> die </w:t>
      </w:r>
      <w:proofErr w:type="spellStart"/>
      <w:r>
        <w:t>sünd</w:t>
      </w:r>
      <w:proofErr w:type="spellEnd"/>
      <w:r>
        <w:t xml:space="preserve"> </w:t>
      </w:r>
      <w:proofErr w:type="spellStart"/>
      <w:r>
        <w:t>vnd</w:t>
      </w:r>
      <w:proofErr w:type="spellEnd"/>
      <w:r>
        <w:t xml:space="preserve"> </w:t>
      </w:r>
      <w:proofErr w:type="spellStart"/>
      <w:r>
        <w:t>verdamnuß</w:t>
      </w:r>
      <w:proofErr w:type="spellEnd"/>
      <w:r>
        <w:t xml:space="preserve"> zuerkennen. Der Herr ists aber der </w:t>
      </w:r>
      <w:proofErr w:type="spellStart"/>
      <w:r>
        <w:t>vns</w:t>
      </w:r>
      <w:proofErr w:type="spellEnd"/>
      <w:r>
        <w:t xml:space="preserve"> von dem fluch des </w:t>
      </w:r>
      <w:proofErr w:type="spellStart"/>
      <w:r>
        <w:t>Gesatzes</w:t>
      </w:r>
      <w:proofErr w:type="spellEnd"/>
      <w:r>
        <w:t xml:space="preserve"> erlöset. </w:t>
      </w:r>
    </w:p>
    <w:p w14:paraId="37D16D50" w14:textId="77777777" w:rsidR="000D6773" w:rsidRDefault="000D6773" w:rsidP="000D6773">
      <w:pPr>
        <w:pStyle w:val="StandardWeb"/>
      </w:pPr>
      <w:r>
        <w:rPr>
          <w:rStyle w:val="Fett"/>
          <w:rFonts w:eastAsiaTheme="majorEastAsia"/>
        </w:rPr>
        <w:t xml:space="preserve">Erklärung des Vater </w:t>
      </w:r>
      <w:proofErr w:type="spellStart"/>
      <w:r>
        <w:rPr>
          <w:rStyle w:val="Fett"/>
          <w:rFonts w:eastAsiaTheme="majorEastAsia"/>
        </w:rPr>
        <w:t>vnsers</w:t>
      </w:r>
      <w:proofErr w:type="spellEnd"/>
      <w:r>
        <w:rPr>
          <w:rStyle w:val="Fett"/>
          <w:rFonts w:eastAsiaTheme="majorEastAsia"/>
        </w:rPr>
        <w:t>.</w:t>
      </w:r>
      <w:r>
        <w:t xml:space="preserve"> </w:t>
      </w:r>
    </w:p>
    <w:p w14:paraId="785B6841" w14:textId="77777777" w:rsidR="000D6773" w:rsidRDefault="000D6773" w:rsidP="000D6773">
      <w:pPr>
        <w:pStyle w:val="StandardWeb"/>
      </w:pPr>
      <w:r>
        <w:rPr>
          <w:rStyle w:val="Fett"/>
          <w:rFonts w:eastAsiaTheme="majorEastAsia"/>
        </w:rPr>
        <w:t>Vatter</w:t>
      </w:r>
      <w:r>
        <w:t xml:space="preserve"> Wie hat </w:t>
      </w:r>
      <w:proofErr w:type="spellStart"/>
      <w:r>
        <w:t>vns</w:t>
      </w:r>
      <w:proofErr w:type="spellEnd"/>
      <w:r>
        <w:t xml:space="preserve"> </w:t>
      </w:r>
      <w:proofErr w:type="spellStart"/>
      <w:r>
        <w:t>vnser</w:t>
      </w:r>
      <w:proofErr w:type="spellEnd"/>
      <w:r>
        <w:t xml:space="preserve"> Herr Jesus </w:t>
      </w:r>
      <w:proofErr w:type="spellStart"/>
      <w:r>
        <w:t>leren</w:t>
      </w:r>
      <w:proofErr w:type="spellEnd"/>
      <w:r>
        <w:t xml:space="preserve"> betten? </w:t>
      </w:r>
    </w:p>
    <w:p w14:paraId="65BB8FC7" w14:textId="77777777" w:rsidR="000D6773" w:rsidRDefault="000D6773" w:rsidP="000D6773">
      <w:pPr>
        <w:pStyle w:val="StandardWeb"/>
      </w:pPr>
      <w:r>
        <w:rPr>
          <w:rStyle w:val="Fett"/>
          <w:rFonts w:eastAsiaTheme="majorEastAsia"/>
        </w:rPr>
        <w:t>Kind</w:t>
      </w:r>
      <w:r>
        <w:t xml:space="preserve"> </w:t>
      </w:r>
      <w:proofErr w:type="spellStart"/>
      <w:r>
        <w:t>Vnser</w:t>
      </w:r>
      <w:proofErr w:type="spellEnd"/>
      <w:r>
        <w:t xml:space="preserve"> </w:t>
      </w:r>
      <w:proofErr w:type="spellStart"/>
      <w:r>
        <w:t>vatter</w:t>
      </w:r>
      <w:proofErr w:type="spellEnd"/>
      <w:r>
        <w:t xml:space="preserve">/ der du bist in den </w:t>
      </w:r>
      <w:proofErr w:type="spellStart"/>
      <w:r>
        <w:t>himlen</w:t>
      </w:r>
      <w:proofErr w:type="spellEnd"/>
      <w:r>
        <w:t xml:space="preserve">/ </w:t>
      </w:r>
      <w:proofErr w:type="spellStart"/>
      <w:r>
        <w:t>gehailiget</w:t>
      </w:r>
      <w:proofErr w:type="spellEnd"/>
      <w:r>
        <w:t xml:space="preserve"> </w:t>
      </w:r>
      <w:proofErr w:type="spellStart"/>
      <w:r>
        <w:t>werd</w:t>
      </w:r>
      <w:proofErr w:type="spellEnd"/>
      <w:r>
        <w:t xml:space="preserve"> dein </w:t>
      </w:r>
      <w:proofErr w:type="spellStart"/>
      <w:r>
        <w:t>nam</w:t>
      </w:r>
      <w:proofErr w:type="spellEnd"/>
      <w:r>
        <w:t xml:space="preserve">/ </w:t>
      </w:r>
      <w:proofErr w:type="spellStart"/>
      <w:r>
        <w:t>zukumme</w:t>
      </w:r>
      <w:proofErr w:type="spellEnd"/>
      <w:r>
        <w:t xml:space="preserve"> dein </w:t>
      </w:r>
      <w:proofErr w:type="spellStart"/>
      <w:r>
        <w:t>reych</w:t>
      </w:r>
      <w:proofErr w:type="spellEnd"/>
      <w:r>
        <w:t xml:space="preserve">/ dein will </w:t>
      </w:r>
      <w:proofErr w:type="spellStart"/>
      <w:r>
        <w:t>geschech</w:t>
      </w:r>
      <w:proofErr w:type="spellEnd"/>
      <w:r>
        <w:t xml:space="preserve">/ </w:t>
      </w:r>
      <w:proofErr w:type="spellStart"/>
      <w:r>
        <w:t>auff</w:t>
      </w:r>
      <w:proofErr w:type="spellEnd"/>
      <w:r>
        <w:t xml:space="preserve"> erden wie im </w:t>
      </w:r>
      <w:proofErr w:type="spellStart"/>
      <w:r>
        <w:t>hymel</w:t>
      </w:r>
      <w:proofErr w:type="spellEnd"/>
      <w:r>
        <w:t xml:space="preserve">/ </w:t>
      </w:r>
      <w:proofErr w:type="spellStart"/>
      <w:r>
        <w:t>vnser</w:t>
      </w:r>
      <w:proofErr w:type="spellEnd"/>
      <w:r>
        <w:t xml:space="preserve"> täglich </w:t>
      </w:r>
      <w:proofErr w:type="spellStart"/>
      <w:r>
        <w:t>brot</w:t>
      </w:r>
      <w:proofErr w:type="spellEnd"/>
      <w:r>
        <w:t xml:space="preserve"> gib </w:t>
      </w:r>
      <w:proofErr w:type="spellStart"/>
      <w:r>
        <w:t>vns</w:t>
      </w:r>
      <w:proofErr w:type="spellEnd"/>
      <w:r>
        <w:t xml:space="preserve"> </w:t>
      </w:r>
      <w:proofErr w:type="spellStart"/>
      <w:r>
        <w:t>heüt</w:t>
      </w:r>
      <w:proofErr w:type="spellEnd"/>
      <w:r>
        <w:t xml:space="preserve">/ </w:t>
      </w:r>
      <w:proofErr w:type="spellStart"/>
      <w:r>
        <w:t>vnd</w:t>
      </w:r>
      <w:proofErr w:type="spellEnd"/>
      <w:r>
        <w:t xml:space="preserve"> vergib </w:t>
      </w:r>
      <w:proofErr w:type="spellStart"/>
      <w:r>
        <w:t>vns</w:t>
      </w:r>
      <w:proofErr w:type="spellEnd"/>
      <w:r>
        <w:t xml:space="preserve"> </w:t>
      </w:r>
      <w:proofErr w:type="spellStart"/>
      <w:r>
        <w:t>vnnsere</w:t>
      </w:r>
      <w:proofErr w:type="spellEnd"/>
      <w:r>
        <w:t xml:space="preserve"> schuld/ als </w:t>
      </w:r>
      <w:proofErr w:type="spellStart"/>
      <w:r>
        <w:t>vnd</w:t>
      </w:r>
      <w:proofErr w:type="spellEnd"/>
      <w:r>
        <w:t xml:space="preserve"> wir vergeben </w:t>
      </w:r>
      <w:proofErr w:type="spellStart"/>
      <w:r>
        <w:t>vnnsern</w:t>
      </w:r>
      <w:proofErr w:type="spellEnd"/>
      <w:r>
        <w:t xml:space="preserve"> </w:t>
      </w:r>
      <w:proofErr w:type="spellStart"/>
      <w:r>
        <w:t>schuldigern</w:t>
      </w:r>
      <w:proofErr w:type="spellEnd"/>
      <w:r>
        <w:t xml:space="preserve">/ </w:t>
      </w:r>
      <w:proofErr w:type="spellStart"/>
      <w:r>
        <w:t>vnd</w:t>
      </w:r>
      <w:proofErr w:type="spellEnd"/>
      <w:r>
        <w:t xml:space="preserve"> fier </w:t>
      </w:r>
      <w:proofErr w:type="spellStart"/>
      <w:r>
        <w:t>vns</w:t>
      </w:r>
      <w:proofErr w:type="spellEnd"/>
      <w:r>
        <w:t xml:space="preserve"> </w:t>
      </w:r>
      <w:proofErr w:type="spellStart"/>
      <w:r>
        <w:t>nit</w:t>
      </w:r>
      <w:proofErr w:type="spellEnd"/>
      <w:r>
        <w:t xml:space="preserve"> </w:t>
      </w:r>
      <w:proofErr w:type="spellStart"/>
      <w:r>
        <w:t>inn</w:t>
      </w:r>
      <w:proofErr w:type="spellEnd"/>
      <w:r>
        <w:t xml:space="preserve"> </w:t>
      </w:r>
      <w:proofErr w:type="spellStart"/>
      <w:r>
        <w:t>versuchung</w:t>
      </w:r>
      <w:proofErr w:type="spellEnd"/>
      <w:r>
        <w:t xml:space="preserve">/ </w:t>
      </w:r>
      <w:proofErr w:type="spellStart"/>
      <w:r>
        <w:t>sonder</w:t>
      </w:r>
      <w:proofErr w:type="spellEnd"/>
      <w:r>
        <w:t xml:space="preserve"> </w:t>
      </w:r>
      <w:proofErr w:type="spellStart"/>
      <w:r>
        <w:t>errlöß</w:t>
      </w:r>
      <w:proofErr w:type="spellEnd"/>
      <w:r>
        <w:t xml:space="preserve"> </w:t>
      </w:r>
      <w:proofErr w:type="spellStart"/>
      <w:r>
        <w:t>vns</w:t>
      </w:r>
      <w:proofErr w:type="spellEnd"/>
      <w:r>
        <w:t xml:space="preserve"> von dem bösen/ Dann dein ist das </w:t>
      </w:r>
      <w:proofErr w:type="spellStart"/>
      <w:r>
        <w:t>reych</w:t>
      </w:r>
      <w:proofErr w:type="spellEnd"/>
      <w:r>
        <w:t xml:space="preserve">/ </w:t>
      </w:r>
      <w:proofErr w:type="spellStart"/>
      <w:r>
        <w:t>vnd</w:t>
      </w:r>
      <w:proofErr w:type="spellEnd"/>
      <w:r>
        <w:t xml:space="preserve"> die </w:t>
      </w:r>
      <w:proofErr w:type="spellStart"/>
      <w:r>
        <w:t>krafft</w:t>
      </w:r>
      <w:proofErr w:type="spellEnd"/>
      <w:r>
        <w:t xml:space="preserve">/ </w:t>
      </w:r>
      <w:proofErr w:type="spellStart"/>
      <w:r>
        <w:t>vnd</w:t>
      </w:r>
      <w:proofErr w:type="spellEnd"/>
      <w:r>
        <w:t xml:space="preserve"> die </w:t>
      </w:r>
      <w:proofErr w:type="spellStart"/>
      <w:r>
        <w:t>herrlichhait</w:t>
      </w:r>
      <w:proofErr w:type="spellEnd"/>
      <w:r>
        <w:t xml:space="preserve"> in </w:t>
      </w:r>
      <w:proofErr w:type="spellStart"/>
      <w:r>
        <w:t>ewigkait</w:t>
      </w:r>
      <w:proofErr w:type="spellEnd"/>
      <w:r>
        <w:t xml:space="preserve">/ Amen. </w:t>
      </w:r>
    </w:p>
    <w:p w14:paraId="6787C365" w14:textId="77777777" w:rsidR="000D6773" w:rsidRDefault="000D6773" w:rsidP="000D6773">
      <w:pPr>
        <w:pStyle w:val="StandardWeb"/>
      </w:pPr>
      <w:r>
        <w:rPr>
          <w:rStyle w:val="Fett"/>
          <w:rFonts w:eastAsiaTheme="majorEastAsia"/>
        </w:rPr>
        <w:t>Vatter</w:t>
      </w:r>
      <w:r>
        <w:t xml:space="preserve"> </w:t>
      </w:r>
      <w:proofErr w:type="spellStart"/>
      <w:r>
        <w:t>Warumb</w:t>
      </w:r>
      <w:proofErr w:type="spellEnd"/>
      <w:r>
        <w:t xml:space="preserve"> </w:t>
      </w:r>
      <w:proofErr w:type="spellStart"/>
      <w:r>
        <w:t>haissestu</w:t>
      </w:r>
      <w:proofErr w:type="spellEnd"/>
      <w:r>
        <w:t xml:space="preserve"> Gott deinen Vatter? </w:t>
      </w:r>
    </w:p>
    <w:p w14:paraId="5E5FEE6E" w14:textId="77777777" w:rsidR="000D6773" w:rsidRDefault="000D6773" w:rsidP="000D6773">
      <w:pPr>
        <w:pStyle w:val="StandardWeb"/>
      </w:pPr>
      <w:r>
        <w:rPr>
          <w:rStyle w:val="Fett"/>
          <w:rFonts w:eastAsiaTheme="majorEastAsia"/>
        </w:rPr>
        <w:t>Kind</w:t>
      </w:r>
      <w:r>
        <w:t xml:space="preserve"> Das er mich durch </w:t>
      </w:r>
      <w:proofErr w:type="spellStart"/>
      <w:r>
        <w:t>vnsern</w:t>
      </w:r>
      <w:proofErr w:type="spellEnd"/>
      <w:r>
        <w:t xml:space="preserve"> Herren Jesum zu seinem </w:t>
      </w:r>
      <w:proofErr w:type="spellStart"/>
      <w:r>
        <w:t>kind</w:t>
      </w:r>
      <w:proofErr w:type="spellEnd"/>
      <w:r>
        <w:t xml:space="preserve"> </w:t>
      </w:r>
      <w:proofErr w:type="spellStart"/>
      <w:r>
        <w:t>vnd</w:t>
      </w:r>
      <w:proofErr w:type="spellEnd"/>
      <w:r>
        <w:t xml:space="preserve"> erben </w:t>
      </w:r>
      <w:proofErr w:type="spellStart"/>
      <w:r>
        <w:t>angenommmen</w:t>
      </w:r>
      <w:proofErr w:type="spellEnd"/>
      <w:r>
        <w:t xml:space="preserve"> hat. </w:t>
      </w:r>
    </w:p>
    <w:p w14:paraId="214ACBA7" w14:textId="77777777" w:rsidR="000D6773" w:rsidRDefault="000D6773" w:rsidP="000D6773">
      <w:pPr>
        <w:pStyle w:val="StandardWeb"/>
      </w:pPr>
      <w:r>
        <w:rPr>
          <w:rStyle w:val="Fett"/>
          <w:rFonts w:eastAsiaTheme="majorEastAsia"/>
        </w:rPr>
        <w:t>Vatter</w:t>
      </w:r>
      <w:r>
        <w:t xml:space="preserve"> </w:t>
      </w:r>
      <w:proofErr w:type="spellStart"/>
      <w:r>
        <w:t>Warumb</w:t>
      </w:r>
      <w:proofErr w:type="spellEnd"/>
      <w:r>
        <w:t xml:space="preserve"> </w:t>
      </w:r>
      <w:proofErr w:type="spellStart"/>
      <w:r>
        <w:t>sagstu</w:t>
      </w:r>
      <w:proofErr w:type="spellEnd"/>
      <w:r>
        <w:t xml:space="preserve">/ </w:t>
      </w:r>
      <w:proofErr w:type="spellStart"/>
      <w:r>
        <w:t>Vnser</w:t>
      </w:r>
      <w:proofErr w:type="spellEnd"/>
      <w:r>
        <w:t xml:space="preserve">? </w:t>
      </w:r>
    </w:p>
    <w:p w14:paraId="4D738967" w14:textId="77777777" w:rsidR="000D6773" w:rsidRDefault="000D6773" w:rsidP="000D6773">
      <w:pPr>
        <w:pStyle w:val="StandardWeb"/>
      </w:pPr>
      <w:r>
        <w:rPr>
          <w:rStyle w:val="Fett"/>
          <w:rFonts w:eastAsiaTheme="majorEastAsia"/>
        </w:rPr>
        <w:t>Kind</w:t>
      </w:r>
      <w:r>
        <w:t xml:space="preserve"> Das er </w:t>
      </w:r>
      <w:proofErr w:type="spellStart"/>
      <w:r>
        <w:t>nit</w:t>
      </w:r>
      <w:proofErr w:type="spellEnd"/>
      <w:r>
        <w:t xml:space="preserve"> </w:t>
      </w:r>
      <w:proofErr w:type="spellStart"/>
      <w:r>
        <w:t>allain</w:t>
      </w:r>
      <w:proofErr w:type="spellEnd"/>
      <w:r>
        <w:t xml:space="preserve"> der grossen </w:t>
      </w:r>
      <w:proofErr w:type="spellStart"/>
      <w:r>
        <w:t>hailigen</w:t>
      </w:r>
      <w:proofErr w:type="spellEnd"/>
      <w:r>
        <w:t xml:space="preserve">/ </w:t>
      </w:r>
      <w:proofErr w:type="spellStart"/>
      <w:r>
        <w:t>sonder</w:t>
      </w:r>
      <w:proofErr w:type="spellEnd"/>
      <w:r>
        <w:t xml:space="preserve"> auch </w:t>
      </w:r>
      <w:proofErr w:type="spellStart"/>
      <w:r>
        <w:t>vnser</w:t>
      </w:r>
      <w:proofErr w:type="spellEnd"/>
      <w:r>
        <w:t xml:space="preserve"> armen </w:t>
      </w:r>
      <w:proofErr w:type="spellStart"/>
      <w:r>
        <w:t>sünder</w:t>
      </w:r>
      <w:proofErr w:type="spellEnd"/>
      <w:r>
        <w:t xml:space="preserve"> </w:t>
      </w:r>
      <w:proofErr w:type="spellStart"/>
      <w:r>
        <w:t>vatter</w:t>
      </w:r>
      <w:proofErr w:type="spellEnd"/>
      <w:r>
        <w:t xml:space="preserve"> sein </w:t>
      </w:r>
      <w:proofErr w:type="spellStart"/>
      <w:r>
        <w:t>wille</w:t>
      </w:r>
      <w:proofErr w:type="spellEnd"/>
      <w:r>
        <w:t xml:space="preserve">/ aller die </w:t>
      </w:r>
      <w:proofErr w:type="spellStart"/>
      <w:r>
        <w:t>jms</w:t>
      </w:r>
      <w:proofErr w:type="spellEnd"/>
      <w:r>
        <w:t xml:space="preserve"> </w:t>
      </w:r>
      <w:proofErr w:type="spellStart"/>
      <w:r>
        <w:t>vertrawen</w:t>
      </w:r>
      <w:proofErr w:type="spellEnd"/>
      <w:r>
        <w:t xml:space="preserve">. </w:t>
      </w:r>
    </w:p>
    <w:p w14:paraId="646B160C" w14:textId="77777777" w:rsidR="000D6773" w:rsidRDefault="000D6773" w:rsidP="000D6773">
      <w:pPr>
        <w:pStyle w:val="StandardWeb"/>
      </w:pPr>
      <w:r>
        <w:rPr>
          <w:rStyle w:val="Fett"/>
          <w:rFonts w:eastAsiaTheme="majorEastAsia"/>
        </w:rPr>
        <w:t>Vatter</w:t>
      </w:r>
      <w:r>
        <w:t xml:space="preserve"> Was will der </w:t>
      </w:r>
      <w:proofErr w:type="spellStart"/>
      <w:r>
        <w:t>zusatz</w:t>
      </w:r>
      <w:proofErr w:type="spellEnd"/>
      <w:r>
        <w:t xml:space="preserve"> im </w:t>
      </w:r>
      <w:proofErr w:type="spellStart"/>
      <w:r>
        <w:t>hymel</w:t>
      </w:r>
      <w:proofErr w:type="spellEnd"/>
      <w:r>
        <w:t xml:space="preserve">? </w:t>
      </w:r>
    </w:p>
    <w:p w14:paraId="7B39BE32" w14:textId="77777777" w:rsidR="000D6773" w:rsidRDefault="000D6773" w:rsidP="000D6773">
      <w:pPr>
        <w:pStyle w:val="StandardWeb"/>
      </w:pPr>
      <w:r>
        <w:rPr>
          <w:rStyle w:val="Fett"/>
          <w:rFonts w:eastAsiaTheme="majorEastAsia"/>
        </w:rPr>
        <w:t>Kind</w:t>
      </w:r>
      <w:r>
        <w:t xml:space="preserve"> Es </w:t>
      </w:r>
      <w:proofErr w:type="spellStart"/>
      <w:r>
        <w:t>erinneret</w:t>
      </w:r>
      <w:proofErr w:type="spellEnd"/>
      <w:r>
        <w:t xml:space="preserve"> </w:t>
      </w:r>
      <w:proofErr w:type="spellStart"/>
      <w:r>
        <w:t>vnns</w:t>
      </w:r>
      <w:proofErr w:type="spellEnd"/>
      <w:r>
        <w:t xml:space="preserve"> seine </w:t>
      </w:r>
      <w:proofErr w:type="spellStart"/>
      <w:r>
        <w:t>himlischen</w:t>
      </w:r>
      <w:proofErr w:type="spellEnd"/>
      <w:r>
        <w:t xml:space="preserve"> macht </w:t>
      </w:r>
      <w:proofErr w:type="spellStart"/>
      <w:r>
        <w:t>vnd</w:t>
      </w:r>
      <w:proofErr w:type="spellEnd"/>
      <w:r>
        <w:t xml:space="preserve"> </w:t>
      </w:r>
      <w:proofErr w:type="spellStart"/>
      <w:r>
        <w:t>güte</w:t>
      </w:r>
      <w:proofErr w:type="spellEnd"/>
      <w:r>
        <w:t xml:space="preserve">. </w:t>
      </w:r>
    </w:p>
    <w:p w14:paraId="71427D52" w14:textId="77777777" w:rsidR="000D6773" w:rsidRDefault="000D6773" w:rsidP="000D6773">
      <w:pPr>
        <w:pStyle w:val="StandardWeb"/>
      </w:pPr>
      <w:r>
        <w:rPr>
          <w:rStyle w:val="Fett"/>
          <w:rFonts w:eastAsiaTheme="majorEastAsia"/>
        </w:rPr>
        <w:t>Vatter</w:t>
      </w:r>
      <w:r>
        <w:t xml:space="preserve"> Ja/ wer </w:t>
      </w:r>
      <w:proofErr w:type="spellStart"/>
      <w:r>
        <w:t>yemand</w:t>
      </w:r>
      <w:proofErr w:type="spellEnd"/>
      <w:r>
        <w:t xml:space="preserve"> recht von </w:t>
      </w:r>
      <w:proofErr w:type="spellStart"/>
      <w:r>
        <w:t>hertzen</w:t>
      </w:r>
      <w:proofErr w:type="spellEnd"/>
      <w:r>
        <w:t xml:space="preserve"> </w:t>
      </w:r>
      <w:proofErr w:type="spellStart"/>
      <w:r>
        <w:t>etwar</w:t>
      </w:r>
      <w:proofErr w:type="spellEnd"/>
      <w:r>
        <w:t xml:space="preserve"> </w:t>
      </w:r>
      <w:proofErr w:type="spellStart"/>
      <w:r>
        <w:t>vmb</w:t>
      </w:r>
      <w:proofErr w:type="spellEnd"/>
      <w:r>
        <w:t xml:space="preserve"> bittet/ der muß es bey </w:t>
      </w:r>
      <w:proofErr w:type="spellStart"/>
      <w:r>
        <w:t>jm</w:t>
      </w:r>
      <w:proofErr w:type="spellEnd"/>
      <w:r>
        <w:t xml:space="preserve"> </w:t>
      </w:r>
      <w:proofErr w:type="spellStart"/>
      <w:r>
        <w:t>darfür</w:t>
      </w:r>
      <w:proofErr w:type="spellEnd"/>
      <w:r>
        <w:t xml:space="preserve"> halten/ das </w:t>
      </w:r>
      <w:proofErr w:type="spellStart"/>
      <w:r>
        <w:t>jm</w:t>
      </w:r>
      <w:proofErr w:type="spellEnd"/>
      <w:r>
        <w:t xml:space="preserve"> der selbig/ den er bittet/ möge </w:t>
      </w:r>
      <w:proofErr w:type="spellStart"/>
      <w:r>
        <w:t>vnd</w:t>
      </w:r>
      <w:proofErr w:type="spellEnd"/>
      <w:r>
        <w:t xml:space="preserve"> wölle </w:t>
      </w:r>
      <w:proofErr w:type="spellStart"/>
      <w:r>
        <w:t>helffen</w:t>
      </w:r>
      <w:proofErr w:type="spellEnd"/>
      <w:r>
        <w:t xml:space="preserve">/ </w:t>
      </w:r>
      <w:proofErr w:type="spellStart"/>
      <w:r>
        <w:t>vnd</w:t>
      </w:r>
      <w:proofErr w:type="spellEnd"/>
      <w:r>
        <w:t xml:space="preserve"> das </w:t>
      </w:r>
      <w:proofErr w:type="spellStart"/>
      <w:r>
        <w:t>vergihet</w:t>
      </w:r>
      <w:proofErr w:type="spellEnd"/>
      <w:r>
        <w:t xml:space="preserve"> er </w:t>
      </w:r>
      <w:proofErr w:type="spellStart"/>
      <w:r>
        <w:t>jm</w:t>
      </w:r>
      <w:proofErr w:type="spellEnd"/>
      <w:r>
        <w:t xml:space="preserve"> auch/ so er </w:t>
      </w:r>
      <w:proofErr w:type="spellStart"/>
      <w:r>
        <w:t>jn</w:t>
      </w:r>
      <w:proofErr w:type="spellEnd"/>
      <w:r>
        <w:t xml:space="preserve"> bitten </w:t>
      </w:r>
      <w:proofErr w:type="spellStart"/>
      <w:r>
        <w:t>wille</w:t>
      </w:r>
      <w:proofErr w:type="spellEnd"/>
      <w:r>
        <w:t>.</w:t>
      </w:r>
      <w:r>
        <w:br/>
        <w:t xml:space="preserve">Was </w:t>
      </w:r>
      <w:proofErr w:type="spellStart"/>
      <w:r>
        <w:t>betestu</w:t>
      </w:r>
      <w:proofErr w:type="spellEnd"/>
      <w:r>
        <w:t xml:space="preserve"> nun von Gott? </w:t>
      </w:r>
    </w:p>
    <w:p w14:paraId="1ECEA80E" w14:textId="77777777" w:rsidR="000D6773" w:rsidRDefault="000D6773" w:rsidP="000D6773">
      <w:pPr>
        <w:pStyle w:val="StandardWeb"/>
      </w:pPr>
      <w:r>
        <w:rPr>
          <w:rStyle w:val="Fett"/>
          <w:rFonts w:eastAsiaTheme="majorEastAsia"/>
        </w:rPr>
        <w:t>Kind</w:t>
      </w:r>
      <w:r>
        <w:t xml:space="preserve"> Das er mir alles </w:t>
      </w:r>
      <w:proofErr w:type="spellStart"/>
      <w:r>
        <w:t>guts</w:t>
      </w:r>
      <w:proofErr w:type="spellEnd"/>
      <w:r>
        <w:t xml:space="preserve"> an </w:t>
      </w:r>
      <w:proofErr w:type="spellStart"/>
      <w:r>
        <w:t>seel</w:t>
      </w:r>
      <w:proofErr w:type="spellEnd"/>
      <w:r>
        <w:t xml:space="preserve"> </w:t>
      </w:r>
      <w:proofErr w:type="spellStart"/>
      <w:r>
        <w:t>vnd</w:t>
      </w:r>
      <w:proofErr w:type="spellEnd"/>
      <w:r>
        <w:t xml:space="preserve"> leib </w:t>
      </w:r>
      <w:proofErr w:type="spellStart"/>
      <w:r>
        <w:t>verleyhe</w:t>
      </w:r>
      <w:proofErr w:type="spellEnd"/>
      <w:r>
        <w:t xml:space="preserve">/ </w:t>
      </w:r>
      <w:proofErr w:type="spellStart"/>
      <w:r>
        <w:t>vnd</w:t>
      </w:r>
      <w:proofErr w:type="spellEnd"/>
      <w:r>
        <w:t xml:space="preserve"> alles arge abwende. </w:t>
      </w:r>
    </w:p>
    <w:p w14:paraId="7911DEE6" w14:textId="77777777" w:rsidR="000D6773" w:rsidRDefault="000D6773" w:rsidP="000D6773">
      <w:pPr>
        <w:pStyle w:val="StandardWeb"/>
      </w:pPr>
      <w:r>
        <w:rPr>
          <w:rStyle w:val="Fett"/>
          <w:rFonts w:eastAsiaTheme="majorEastAsia"/>
        </w:rPr>
        <w:t>Vatter</w:t>
      </w:r>
      <w:r>
        <w:t xml:space="preserve"> Welches ist die erste bitt? </w:t>
      </w:r>
    </w:p>
    <w:p w14:paraId="3DA11823" w14:textId="77777777" w:rsidR="000D6773" w:rsidRDefault="000D6773" w:rsidP="000D6773">
      <w:pPr>
        <w:pStyle w:val="StandardWeb"/>
      </w:pPr>
      <w:r>
        <w:rPr>
          <w:rStyle w:val="Fett"/>
          <w:rFonts w:eastAsiaTheme="majorEastAsia"/>
        </w:rPr>
        <w:t>Kind</w:t>
      </w:r>
      <w:r>
        <w:t xml:space="preserve"> </w:t>
      </w:r>
      <w:proofErr w:type="spellStart"/>
      <w:r>
        <w:t>Gehailiget</w:t>
      </w:r>
      <w:proofErr w:type="spellEnd"/>
      <w:r>
        <w:t xml:space="preserve"> </w:t>
      </w:r>
      <w:proofErr w:type="spellStart"/>
      <w:r>
        <w:t>werd</w:t>
      </w:r>
      <w:proofErr w:type="spellEnd"/>
      <w:r>
        <w:t xml:space="preserve"> dein Nam. </w:t>
      </w:r>
    </w:p>
    <w:p w14:paraId="6827D6D9" w14:textId="77777777" w:rsidR="000D6773" w:rsidRDefault="000D6773" w:rsidP="000D6773">
      <w:pPr>
        <w:pStyle w:val="StandardWeb"/>
      </w:pPr>
      <w:r>
        <w:rPr>
          <w:rStyle w:val="Fett"/>
          <w:rFonts w:eastAsiaTheme="majorEastAsia"/>
        </w:rPr>
        <w:t>Vatter</w:t>
      </w:r>
      <w:r>
        <w:t xml:space="preserve"> Was ist </w:t>
      </w:r>
      <w:proofErr w:type="spellStart"/>
      <w:r>
        <w:t>diß</w:t>
      </w:r>
      <w:proofErr w:type="spellEnd"/>
      <w:r>
        <w:t xml:space="preserve">? </w:t>
      </w:r>
    </w:p>
    <w:p w14:paraId="5B6A1E65" w14:textId="77777777" w:rsidR="000D6773" w:rsidRDefault="000D6773" w:rsidP="000D6773">
      <w:pPr>
        <w:pStyle w:val="StandardWeb"/>
      </w:pPr>
      <w:r>
        <w:rPr>
          <w:rStyle w:val="Fett"/>
          <w:rFonts w:eastAsiaTheme="majorEastAsia"/>
        </w:rPr>
        <w:t>Kind</w:t>
      </w:r>
      <w:r>
        <w:t xml:space="preserve"> Werde recht </w:t>
      </w:r>
      <w:proofErr w:type="spellStart"/>
      <w:r>
        <w:t>erkendt</w:t>
      </w:r>
      <w:proofErr w:type="spellEnd"/>
      <w:r>
        <w:t xml:space="preserve"> </w:t>
      </w:r>
      <w:proofErr w:type="spellStart"/>
      <w:r>
        <w:t>vnd</w:t>
      </w:r>
      <w:proofErr w:type="spellEnd"/>
      <w:r>
        <w:t xml:space="preserve"> groß gemachet. </w:t>
      </w:r>
    </w:p>
    <w:p w14:paraId="111CE12F" w14:textId="77777777" w:rsidR="000D6773" w:rsidRDefault="000D6773" w:rsidP="000D6773">
      <w:pPr>
        <w:pStyle w:val="StandardWeb"/>
      </w:pPr>
      <w:r>
        <w:rPr>
          <w:rStyle w:val="Fett"/>
          <w:rFonts w:eastAsiaTheme="majorEastAsia"/>
        </w:rPr>
        <w:t>Vatter</w:t>
      </w:r>
      <w:r>
        <w:t xml:space="preserve"> Recht/ Dann wer Gott in der </w:t>
      </w:r>
      <w:proofErr w:type="spellStart"/>
      <w:r>
        <w:t>warhait</w:t>
      </w:r>
      <w:proofErr w:type="spellEnd"/>
      <w:r>
        <w:t xml:space="preserve"> erkennet/ </w:t>
      </w:r>
      <w:proofErr w:type="spellStart"/>
      <w:r>
        <w:t>vnd</w:t>
      </w:r>
      <w:proofErr w:type="spellEnd"/>
      <w:r>
        <w:t xml:space="preserve"> </w:t>
      </w:r>
      <w:proofErr w:type="spellStart"/>
      <w:r>
        <w:t>waiß</w:t>
      </w:r>
      <w:proofErr w:type="spellEnd"/>
      <w:r>
        <w:t xml:space="preserve"> seinen grossen herrlichen Namen/ der </w:t>
      </w:r>
      <w:proofErr w:type="spellStart"/>
      <w:r>
        <w:t>würt</w:t>
      </w:r>
      <w:proofErr w:type="spellEnd"/>
      <w:r>
        <w:t xml:space="preserve"> </w:t>
      </w:r>
      <w:proofErr w:type="spellStart"/>
      <w:r>
        <w:t>jn</w:t>
      </w:r>
      <w:proofErr w:type="spellEnd"/>
      <w:r>
        <w:t xml:space="preserve"> auch ob allem </w:t>
      </w:r>
      <w:proofErr w:type="spellStart"/>
      <w:r>
        <w:t>preysen</w:t>
      </w:r>
      <w:proofErr w:type="spellEnd"/>
      <w:r>
        <w:t xml:space="preserve"> </w:t>
      </w:r>
      <w:proofErr w:type="spellStart"/>
      <w:r>
        <w:t>vnd</w:t>
      </w:r>
      <w:proofErr w:type="spellEnd"/>
      <w:r>
        <w:t xml:space="preserve"> groß machen/ </w:t>
      </w:r>
      <w:proofErr w:type="spellStart"/>
      <w:r>
        <w:t>Bitttest</w:t>
      </w:r>
      <w:proofErr w:type="spellEnd"/>
      <w:r>
        <w:t xml:space="preserve"> also in </w:t>
      </w:r>
      <w:proofErr w:type="spellStart"/>
      <w:r>
        <w:t>disem</w:t>
      </w:r>
      <w:proofErr w:type="spellEnd"/>
      <w:r>
        <w:t xml:space="preserve"> </w:t>
      </w:r>
      <w:proofErr w:type="spellStart"/>
      <w:r>
        <w:t>vmb</w:t>
      </w:r>
      <w:proofErr w:type="spellEnd"/>
      <w:r>
        <w:t xml:space="preserve"> die </w:t>
      </w:r>
      <w:proofErr w:type="spellStart"/>
      <w:r>
        <w:t>ware</w:t>
      </w:r>
      <w:proofErr w:type="spellEnd"/>
      <w:r>
        <w:t xml:space="preserve"> lebendige </w:t>
      </w:r>
      <w:proofErr w:type="spellStart"/>
      <w:r>
        <w:t>erkandtnuß</w:t>
      </w:r>
      <w:proofErr w:type="spellEnd"/>
      <w:r>
        <w:t xml:space="preserve"> Gottes. Was </w:t>
      </w:r>
      <w:proofErr w:type="spellStart"/>
      <w:r>
        <w:t>volget</w:t>
      </w:r>
      <w:proofErr w:type="spellEnd"/>
      <w:r>
        <w:t xml:space="preserve"> weiter? </w:t>
      </w:r>
    </w:p>
    <w:p w14:paraId="1BF78F69" w14:textId="77777777" w:rsidR="000D6773" w:rsidRDefault="000D6773" w:rsidP="000D6773">
      <w:pPr>
        <w:pStyle w:val="StandardWeb"/>
      </w:pPr>
      <w:r>
        <w:rPr>
          <w:rStyle w:val="Fett"/>
          <w:rFonts w:eastAsiaTheme="majorEastAsia"/>
        </w:rPr>
        <w:t>Kind</w:t>
      </w:r>
      <w:r>
        <w:t xml:space="preserve"> Das solche </w:t>
      </w:r>
      <w:proofErr w:type="spellStart"/>
      <w:r>
        <w:t>ware</w:t>
      </w:r>
      <w:proofErr w:type="spellEnd"/>
      <w:r>
        <w:t xml:space="preserve"> </w:t>
      </w:r>
      <w:proofErr w:type="spellStart"/>
      <w:r>
        <w:t>erkandtnuß</w:t>
      </w:r>
      <w:proofErr w:type="spellEnd"/>
      <w:r>
        <w:t xml:space="preserve">/ </w:t>
      </w:r>
      <w:proofErr w:type="spellStart"/>
      <w:r>
        <w:t>vnd</w:t>
      </w:r>
      <w:proofErr w:type="spellEnd"/>
      <w:r>
        <w:t xml:space="preserve"> </w:t>
      </w:r>
      <w:proofErr w:type="spellStart"/>
      <w:r>
        <w:t>hailigung</w:t>
      </w:r>
      <w:proofErr w:type="spellEnd"/>
      <w:r>
        <w:t xml:space="preserve"> </w:t>
      </w:r>
      <w:proofErr w:type="spellStart"/>
      <w:r>
        <w:t>Götlichs</w:t>
      </w:r>
      <w:proofErr w:type="spellEnd"/>
      <w:r>
        <w:t xml:space="preserve"> Namens bringet. </w:t>
      </w:r>
    </w:p>
    <w:p w14:paraId="03455FA1" w14:textId="77777777" w:rsidR="000D6773" w:rsidRDefault="000D6773" w:rsidP="000D6773">
      <w:pPr>
        <w:pStyle w:val="StandardWeb"/>
      </w:pPr>
      <w:r>
        <w:rPr>
          <w:rStyle w:val="Fett"/>
          <w:rFonts w:eastAsiaTheme="majorEastAsia"/>
        </w:rPr>
        <w:t>Vatter</w:t>
      </w:r>
      <w:r>
        <w:t xml:space="preserve"> Was ist dasselbige? </w:t>
      </w:r>
    </w:p>
    <w:p w14:paraId="1772449C" w14:textId="77777777" w:rsidR="000D6773" w:rsidRDefault="000D6773" w:rsidP="000D6773">
      <w:pPr>
        <w:pStyle w:val="StandardWeb"/>
      </w:pPr>
      <w:r>
        <w:rPr>
          <w:rStyle w:val="Fett"/>
          <w:rFonts w:eastAsiaTheme="majorEastAsia"/>
        </w:rPr>
        <w:t>Kind</w:t>
      </w:r>
      <w:r>
        <w:t xml:space="preserve"> Das wir </w:t>
      </w:r>
      <w:proofErr w:type="spellStart"/>
      <w:r>
        <w:t>vns</w:t>
      </w:r>
      <w:proofErr w:type="spellEnd"/>
      <w:r>
        <w:t xml:space="preserve"> an </w:t>
      </w:r>
      <w:proofErr w:type="spellStart"/>
      <w:r>
        <w:t>jn</w:t>
      </w:r>
      <w:proofErr w:type="spellEnd"/>
      <w:r>
        <w:t xml:space="preserve"> </w:t>
      </w:r>
      <w:proofErr w:type="spellStart"/>
      <w:r>
        <w:t>gäntzlich</w:t>
      </w:r>
      <w:proofErr w:type="spellEnd"/>
      <w:r>
        <w:t xml:space="preserve"> ergeben/ wie wir erkennen das er </w:t>
      </w:r>
      <w:proofErr w:type="spellStart"/>
      <w:r>
        <w:t>allain</w:t>
      </w:r>
      <w:proofErr w:type="spellEnd"/>
      <w:r>
        <w:t xml:space="preserve"> alles </w:t>
      </w:r>
      <w:proofErr w:type="spellStart"/>
      <w:r>
        <w:t>guts</w:t>
      </w:r>
      <w:proofErr w:type="spellEnd"/>
      <w:r>
        <w:t xml:space="preserve"> ist/ gibt </w:t>
      </w:r>
      <w:proofErr w:type="spellStart"/>
      <w:r>
        <w:t>vnd</w:t>
      </w:r>
      <w:proofErr w:type="spellEnd"/>
      <w:r>
        <w:t xml:space="preserve"> thut/ seyen sein </w:t>
      </w:r>
      <w:proofErr w:type="spellStart"/>
      <w:r>
        <w:t>volck</w:t>
      </w:r>
      <w:proofErr w:type="spellEnd"/>
      <w:r>
        <w:t xml:space="preserve"> </w:t>
      </w:r>
      <w:proofErr w:type="spellStart"/>
      <w:r>
        <w:t>vnd</w:t>
      </w:r>
      <w:proofErr w:type="spellEnd"/>
      <w:r>
        <w:t xml:space="preserve"> reich. </w:t>
      </w:r>
    </w:p>
    <w:p w14:paraId="15BED318" w14:textId="77777777" w:rsidR="000D6773" w:rsidRDefault="000D6773" w:rsidP="000D6773">
      <w:pPr>
        <w:pStyle w:val="StandardWeb"/>
      </w:pPr>
      <w:r>
        <w:rPr>
          <w:rStyle w:val="Fett"/>
          <w:rFonts w:eastAsiaTheme="majorEastAsia"/>
        </w:rPr>
        <w:t>Vatter</w:t>
      </w:r>
      <w:r>
        <w:t xml:space="preserve"> Wie hat der Herr </w:t>
      </w:r>
      <w:proofErr w:type="spellStart"/>
      <w:r>
        <w:t>dise</w:t>
      </w:r>
      <w:proofErr w:type="spellEnd"/>
      <w:r>
        <w:t xml:space="preserve"> bitt gestellet? </w:t>
      </w:r>
    </w:p>
    <w:p w14:paraId="54B4EF99" w14:textId="77777777" w:rsidR="000D6773" w:rsidRDefault="000D6773" w:rsidP="000D6773">
      <w:pPr>
        <w:pStyle w:val="StandardWeb"/>
      </w:pPr>
      <w:r>
        <w:rPr>
          <w:rStyle w:val="Fett"/>
          <w:rFonts w:eastAsiaTheme="majorEastAsia"/>
        </w:rPr>
        <w:t>Kind</w:t>
      </w:r>
      <w:r>
        <w:t xml:space="preserve"> </w:t>
      </w:r>
      <w:proofErr w:type="spellStart"/>
      <w:r>
        <w:t>Zukumme</w:t>
      </w:r>
      <w:proofErr w:type="spellEnd"/>
      <w:r>
        <w:t xml:space="preserve"> dein Reich. </w:t>
      </w:r>
    </w:p>
    <w:p w14:paraId="3C589D0B" w14:textId="77777777" w:rsidR="000D6773" w:rsidRDefault="000D6773" w:rsidP="000D6773">
      <w:pPr>
        <w:pStyle w:val="StandardWeb"/>
      </w:pPr>
      <w:r>
        <w:rPr>
          <w:rStyle w:val="Fett"/>
          <w:rFonts w:eastAsiaTheme="majorEastAsia"/>
        </w:rPr>
        <w:t>Vatter</w:t>
      </w:r>
      <w:r>
        <w:t xml:space="preserve"> Was ist das reich Gottes? </w:t>
      </w:r>
    </w:p>
    <w:p w14:paraId="2E8D8E62" w14:textId="77777777" w:rsidR="000D6773" w:rsidRDefault="000D6773" w:rsidP="000D6773">
      <w:pPr>
        <w:pStyle w:val="StandardWeb"/>
      </w:pPr>
      <w:r>
        <w:rPr>
          <w:rStyle w:val="Fett"/>
          <w:rFonts w:eastAsiaTheme="majorEastAsia"/>
        </w:rPr>
        <w:t>Kind</w:t>
      </w:r>
      <w:r>
        <w:t xml:space="preserve"> So </w:t>
      </w:r>
      <w:proofErr w:type="spellStart"/>
      <w:r>
        <w:t>vns</w:t>
      </w:r>
      <w:proofErr w:type="spellEnd"/>
      <w:r>
        <w:t xml:space="preserve"> Gott durch sein </w:t>
      </w:r>
      <w:proofErr w:type="spellStart"/>
      <w:r>
        <w:t>wort</w:t>
      </w:r>
      <w:proofErr w:type="spellEnd"/>
      <w:r>
        <w:t xml:space="preserve"> </w:t>
      </w:r>
      <w:proofErr w:type="spellStart"/>
      <w:r>
        <w:t>vnd</w:t>
      </w:r>
      <w:proofErr w:type="spellEnd"/>
      <w:r>
        <w:t xml:space="preserve"> </w:t>
      </w:r>
      <w:proofErr w:type="spellStart"/>
      <w:r>
        <w:t>hailigen</w:t>
      </w:r>
      <w:proofErr w:type="spellEnd"/>
      <w:r>
        <w:t xml:space="preserve"> </w:t>
      </w:r>
      <w:proofErr w:type="spellStart"/>
      <w:r>
        <w:t>gayst</w:t>
      </w:r>
      <w:proofErr w:type="spellEnd"/>
      <w:r>
        <w:t xml:space="preserve"> </w:t>
      </w:r>
      <w:proofErr w:type="spellStart"/>
      <w:r>
        <w:t>versamlet</w:t>
      </w:r>
      <w:proofErr w:type="spellEnd"/>
      <w:r>
        <w:t xml:space="preserve">/ </w:t>
      </w:r>
      <w:proofErr w:type="spellStart"/>
      <w:r>
        <w:t>vnd</w:t>
      </w:r>
      <w:proofErr w:type="spellEnd"/>
      <w:r>
        <w:t xml:space="preserve"> durch den täglichen dienst seines </w:t>
      </w:r>
      <w:proofErr w:type="spellStart"/>
      <w:r>
        <w:t>worts</w:t>
      </w:r>
      <w:proofErr w:type="spellEnd"/>
      <w:r>
        <w:t xml:space="preserve">/ </w:t>
      </w:r>
      <w:proofErr w:type="spellStart"/>
      <w:r>
        <w:t>vnd</w:t>
      </w:r>
      <w:proofErr w:type="spellEnd"/>
      <w:r>
        <w:t xml:space="preserve"> </w:t>
      </w:r>
      <w:proofErr w:type="spellStart"/>
      <w:r>
        <w:t>würckung</w:t>
      </w:r>
      <w:proofErr w:type="spellEnd"/>
      <w:r>
        <w:t xml:space="preserve"> seines </w:t>
      </w:r>
      <w:proofErr w:type="spellStart"/>
      <w:r>
        <w:t>gaysts</w:t>
      </w:r>
      <w:proofErr w:type="spellEnd"/>
      <w:r>
        <w:t xml:space="preserve">/ zu seinem gefallen </w:t>
      </w:r>
      <w:proofErr w:type="spellStart"/>
      <w:r>
        <w:t>vnderweyset</w:t>
      </w:r>
      <w:proofErr w:type="spellEnd"/>
      <w:r>
        <w:t xml:space="preserve"> </w:t>
      </w:r>
      <w:proofErr w:type="spellStart"/>
      <w:r>
        <w:t>vnd</w:t>
      </w:r>
      <w:proofErr w:type="spellEnd"/>
      <w:r>
        <w:t xml:space="preserve"> </w:t>
      </w:r>
      <w:proofErr w:type="spellStart"/>
      <w:r>
        <w:t>anfüret</w:t>
      </w:r>
      <w:proofErr w:type="spellEnd"/>
      <w:r>
        <w:t xml:space="preserve">. </w:t>
      </w:r>
    </w:p>
    <w:p w14:paraId="079C01D9" w14:textId="77777777" w:rsidR="000D6773" w:rsidRDefault="000D6773" w:rsidP="000D6773">
      <w:pPr>
        <w:pStyle w:val="StandardWeb"/>
      </w:pPr>
      <w:r>
        <w:rPr>
          <w:rStyle w:val="Fett"/>
          <w:rFonts w:eastAsiaTheme="majorEastAsia"/>
        </w:rPr>
        <w:t>Vatter</w:t>
      </w:r>
      <w:r>
        <w:t xml:space="preserve"> </w:t>
      </w:r>
      <w:proofErr w:type="spellStart"/>
      <w:r>
        <w:t>Wol</w:t>
      </w:r>
      <w:proofErr w:type="spellEnd"/>
      <w:r>
        <w:t xml:space="preserve">/ dann also verleihet </w:t>
      </w:r>
      <w:proofErr w:type="spellStart"/>
      <w:r>
        <w:t>vns</w:t>
      </w:r>
      <w:proofErr w:type="spellEnd"/>
      <w:r>
        <w:t xml:space="preserve"> der Herr </w:t>
      </w:r>
      <w:proofErr w:type="spellStart"/>
      <w:r>
        <w:t>gerechtigkait</w:t>
      </w:r>
      <w:proofErr w:type="spellEnd"/>
      <w:r>
        <w:t xml:space="preserve">/ </w:t>
      </w:r>
      <w:proofErr w:type="spellStart"/>
      <w:r>
        <w:t>frid</w:t>
      </w:r>
      <w:proofErr w:type="spellEnd"/>
      <w:r>
        <w:t xml:space="preserve"> </w:t>
      </w:r>
      <w:proofErr w:type="spellStart"/>
      <w:r>
        <w:t>vnd</w:t>
      </w:r>
      <w:proofErr w:type="spellEnd"/>
      <w:r>
        <w:t xml:space="preserve"> </w:t>
      </w:r>
      <w:proofErr w:type="spellStart"/>
      <w:r>
        <w:t>freüd</w:t>
      </w:r>
      <w:proofErr w:type="spellEnd"/>
      <w:r>
        <w:t xml:space="preserve"> im </w:t>
      </w:r>
      <w:proofErr w:type="spellStart"/>
      <w:r>
        <w:t>hailigen</w:t>
      </w:r>
      <w:proofErr w:type="spellEnd"/>
      <w:r>
        <w:t xml:space="preserve"> </w:t>
      </w:r>
      <w:proofErr w:type="spellStart"/>
      <w:r>
        <w:t>gaist</w:t>
      </w:r>
      <w:proofErr w:type="spellEnd"/>
      <w:r>
        <w:t xml:space="preserve">/ </w:t>
      </w:r>
      <w:proofErr w:type="spellStart"/>
      <w:r>
        <w:t>welchs</w:t>
      </w:r>
      <w:proofErr w:type="spellEnd"/>
      <w:r>
        <w:t xml:space="preserve"> ist das </w:t>
      </w:r>
      <w:proofErr w:type="spellStart"/>
      <w:r>
        <w:t>werck</w:t>
      </w:r>
      <w:proofErr w:type="spellEnd"/>
      <w:r>
        <w:t xml:space="preserve"> </w:t>
      </w:r>
      <w:proofErr w:type="spellStart"/>
      <w:r>
        <w:t>vnd</w:t>
      </w:r>
      <w:proofErr w:type="spellEnd"/>
      <w:r>
        <w:t xml:space="preserve"> thun seines Reichs. </w:t>
      </w:r>
      <w:proofErr w:type="spellStart"/>
      <w:r>
        <w:t>Darumb</w:t>
      </w:r>
      <w:proofErr w:type="spellEnd"/>
      <w:r>
        <w:t xml:space="preserve"> bittest du hie </w:t>
      </w:r>
      <w:proofErr w:type="spellStart"/>
      <w:r>
        <w:t>vmb</w:t>
      </w:r>
      <w:proofErr w:type="spellEnd"/>
      <w:r>
        <w:t xml:space="preserve"> </w:t>
      </w:r>
      <w:proofErr w:type="spellStart"/>
      <w:r>
        <w:t>auffgang</w:t>
      </w:r>
      <w:proofErr w:type="spellEnd"/>
      <w:r>
        <w:t xml:space="preserve"> der Christlichen </w:t>
      </w:r>
      <w:proofErr w:type="spellStart"/>
      <w:r>
        <w:t>gemain</w:t>
      </w:r>
      <w:proofErr w:type="spellEnd"/>
      <w:r>
        <w:t xml:space="preserve">/ </w:t>
      </w:r>
      <w:proofErr w:type="spellStart"/>
      <w:r>
        <w:t>vmb</w:t>
      </w:r>
      <w:proofErr w:type="spellEnd"/>
      <w:r>
        <w:t xml:space="preserve"> </w:t>
      </w:r>
      <w:proofErr w:type="spellStart"/>
      <w:r>
        <w:t>fürgang</w:t>
      </w:r>
      <w:proofErr w:type="spellEnd"/>
      <w:r>
        <w:t xml:space="preserve"> seines </w:t>
      </w:r>
      <w:proofErr w:type="spellStart"/>
      <w:r>
        <w:t>worts</w:t>
      </w:r>
      <w:proofErr w:type="spellEnd"/>
      <w:r>
        <w:t xml:space="preserve">/ </w:t>
      </w:r>
      <w:proofErr w:type="spellStart"/>
      <w:r>
        <w:t>vnd</w:t>
      </w:r>
      <w:proofErr w:type="spellEnd"/>
      <w:r>
        <w:t xml:space="preserve"> </w:t>
      </w:r>
      <w:proofErr w:type="spellStart"/>
      <w:r>
        <w:t>mehrung</w:t>
      </w:r>
      <w:proofErr w:type="spellEnd"/>
      <w:r>
        <w:t xml:space="preserve"> seines </w:t>
      </w:r>
      <w:proofErr w:type="spellStart"/>
      <w:r>
        <w:t>hailigen</w:t>
      </w:r>
      <w:proofErr w:type="spellEnd"/>
      <w:r>
        <w:t xml:space="preserve"> </w:t>
      </w:r>
      <w:proofErr w:type="spellStart"/>
      <w:r>
        <w:t>gaistes</w:t>
      </w:r>
      <w:proofErr w:type="spellEnd"/>
      <w:r>
        <w:t xml:space="preserve">. Bitte nur Gott das es dich </w:t>
      </w:r>
      <w:proofErr w:type="spellStart"/>
      <w:r>
        <w:t>diß</w:t>
      </w:r>
      <w:proofErr w:type="spellEnd"/>
      <w:r>
        <w:t xml:space="preserve"> recht betten leere.</w:t>
      </w:r>
      <w:r>
        <w:br/>
        <w:t xml:space="preserve">Wie </w:t>
      </w:r>
      <w:proofErr w:type="spellStart"/>
      <w:r>
        <w:t>haißt</w:t>
      </w:r>
      <w:proofErr w:type="spellEnd"/>
      <w:r>
        <w:t xml:space="preserve"> die dritte bitt? </w:t>
      </w:r>
    </w:p>
    <w:p w14:paraId="06FF96CF" w14:textId="77777777" w:rsidR="000D6773" w:rsidRDefault="000D6773" w:rsidP="000D6773">
      <w:pPr>
        <w:pStyle w:val="StandardWeb"/>
      </w:pPr>
      <w:r>
        <w:rPr>
          <w:rStyle w:val="Fett"/>
          <w:rFonts w:eastAsiaTheme="majorEastAsia"/>
        </w:rPr>
        <w:t>Kind</w:t>
      </w:r>
      <w:r>
        <w:t xml:space="preserve"> Dein will </w:t>
      </w:r>
      <w:proofErr w:type="spellStart"/>
      <w:r>
        <w:t>geschech</w:t>
      </w:r>
      <w:proofErr w:type="spellEnd"/>
      <w:r>
        <w:t xml:space="preserve">/ </w:t>
      </w:r>
      <w:proofErr w:type="spellStart"/>
      <w:r>
        <w:t>auff</w:t>
      </w:r>
      <w:proofErr w:type="spellEnd"/>
      <w:r>
        <w:t xml:space="preserve"> erden wie im </w:t>
      </w:r>
      <w:proofErr w:type="spellStart"/>
      <w:r>
        <w:t>hymel</w:t>
      </w:r>
      <w:proofErr w:type="spellEnd"/>
      <w:r>
        <w:t xml:space="preserve">. </w:t>
      </w:r>
    </w:p>
    <w:p w14:paraId="164946CA" w14:textId="77777777" w:rsidR="000D6773" w:rsidRDefault="000D6773" w:rsidP="000D6773">
      <w:pPr>
        <w:pStyle w:val="StandardWeb"/>
      </w:pPr>
      <w:r>
        <w:rPr>
          <w:rStyle w:val="Fett"/>
          <w:rFonts w:eastAsiaTheme="majorEastAsia"/>
        </w:rPr>
        <w:t>Vatter</w:t>
      </w:r>
      <w:r>
        <w:t xml:space="preserve"> </w:t>
      </w:r>
      <w:proofErr w:type="spellStart"/>
      <w:r>
        <w:t>Warumb</w:t>
      </w:r>
      <w:proofErr w:type="spellEnd"/>
      <w:r>
        <w:t xml:space="preserve"> bittest du das? </w:t>
      </w:r>
    </w:p>
    <w:p w14:paraId="142D60B8" w14:textId="77777777" w:rsidR="000D6773" w:rsidRDefault="000D6773" w:rsidP="000D6773">
      <w:pPr>
        <w:pStyle w:val="StandardWeb"/>
      </w:pPr>
      <w:r>
        <w:rPr>
          <w:rStyle w:val="Fett"/>
          <w:rFonts w:eastAsiaTheme="majorEastAsia"/>
        </w:rPr>
        <w:t>Kind</w:t>
      </w:r>
      <w:r>
        <w:t xml:space="preserve"> Das </w:t>
      </w:r>
      <w:proofErr w:type="spellStart"/>
      <w:r>
        <w:t>vnser</w:t>
      </w:r>
      <w:proofErr w:type="spellEnd"/>
      <w:r>
        <w:t xml:space="preserve"> </w:t>
      </w:r>
      <w:proofErr w:type="spellStart"/>
      <w:r>
        <w:t>flaysch</w:t>
      </w:r>
      <w:proofErr w:type="spellEnd"/>
      <w:r>
        <w:t xml:space="preserve"> dem </w:t>
      </w:r>
      <w:proofErr w:type="spellStart"/>
      <w:r>
        <w:t>wort</w:t>
      </w:r>
      <w:proofErr w:type="spellEnd"/>
      <w:r>
        <w:t xml:space="preserve"> </w:t>
      </w:r>
      <w:proofErr w:type="spellStart"/>
      <w:r>
        <w:t>vnd</w:t>
      </w:r>
      <w:proofErr w:type="spellEnd"/>
      <w:r>
        <w:t xml:space="preserve"> </w:t>
      </w:r>
      <w:proofErr w:type="spellStart"/>
      <w:r>
        <w:t>gayst</w:t>
      </w:r>
      <w:proofErr w:type="spellEnd"/>
      <w:r>
        <w:t xml:space="preserve"> Gottes </w:t>
      </w:r>
      <w:proofErr w:type="spellStart"/>
      <w:r>
        <w:t>ymmer</w:t>
      </w:r>
      <w:proofErr w:type="spellEnd"/>
      <w:r>
        <w:t xml:space="preserve"> widerstrebet/ so man im </w:t>
      </w:r>
      <w:proofErr w:type="spellStart"/>
      <w:r>
        <w:t>himel</w:t>
      </w:r>
      <w:proofErr w:type="spellEnd"/>
      <w:r>
        <w:t xml:space="preserve"> </w:t>
      </w:r>
      <w:proofErr w:type="spellStart"/>
      <w:r>
        <w:t>kainen</w:t>
      </w:r>
      <w:proofErr w:type="spellEnd"/>
      <w:r>
        <w:t xml:space="preserve"> andren </w:t>
      </w:r>
      <w:proofErr w:type="spellStart"/>
      <w:r>
        <w:t>lust</w:t>
      </w:r>
      <w:proofErr w:type="spellEnd"/>
      <w:r>
        <w:t xml:space="preserve"> hat/ dann zum gefallen Gottes. </w:t>
      </w:r>
    </w:p>
    <w:p w14:paraId="2BE42233" w14:textId="77777777" w:rsidR="000D6773" w:rsidRDefault="000D6773" w:rsidP="000D6773">
      <w:pPr>
        <w:pStyle w:val="StandardWeb"/>
      </w:pPr>
      <w:r>
        <w:rPr>
          <w:rStyle w:val="Fett"/>
          <w:rFonts w:eastAsiaTheme="majorEastAsia"/>
        </w:rPr>
        <w:t>Vatter</w:t>
      </w:r>
      <w:r>
        <w:t xml:space="preserve"> </w:t>
      </w:r>
      <w:proofErr w:type="spellStart"/>
      <w:r>
        <w:t>Wol</w:t>
      </w:r>
      <w:proofErr w:type="spellEnd"/>
      <w:r>
        <w:t xml:space="preserve">/ dann </w:t>
      </w:r>
      <w:proofErr w:type="spellStart"/>
      <w:r>
        <w:t>wa</w:t>
      </w:r>
      <w:proofErr w:type="spellEnd"/>
      <w:r>
        <w:t xml:space="preserve"> der </w:t>
      </w:r>
      <w:proofErr w:type="spellStart"/>
      <w:r>
        <w:t>gaist</w:t>
      </w:r>
      <w:proofErr w:type="spellEnd"/>
      <w:r>
        <w:t xml:space="preserve"> schon </w:t>
      </w:r>
      <w:proofErr w:type="spellStart"/>
      <w:r>
        <w:t>berayt</w:t>
      </w:r>
      <w:proofErr w:type="spellEnd"/>
      <w:r>
        <w:t xml:space="preserve"> </w:t>
      </w:r>
      <w:proofErr w:type="spellStart"/>
      <w:r>
        <w:t>vnd</w:t>
      </w:r>
      <w:proofErr w:type="spellEnd"/>
      <w:r>
        <w:t xml:space="preserve"> willig ist zum guten/ so </w:t>
      </w:r>
      <w:proofErr w:type="spellStart"/>
      <w:r>
        <w:t>wille</w:t>
      </w:r>
      <w:proofErr w:type="spellEnd"/>
      <w:r>
        <w:t xml:space="preserve"> doch </w:t>
      </w:r>
      <w:proofErr w:type="spellStart"/>
      <w:r>
        <w:t>diß</w:t>
      </w:r>
      <w:proofErr w:type="spellEnd"/>
      <w:r>
        <w:t xml:space="preserve"> </w:t>
      </w:r>
      <w:proofErr w:type="spellStart"/>
      <w:r>
        <w:t>jrdische</w:t>
      </w:r>
      <w:proofErr w:type="spellEnd"/>
      <w:r>
        <w:t xml:space="preserve"> </w:t>
      </w:r>
      <w:proofErr w:type="spellStart"/>
      <w:r>
        <w:t>flaysch</w:t>
      </w:r>
      <w:proofErr w:type="spellEnd"/>
      <w:r>
        <w:t xml:space="preserve"> </w:t>
      </w:r>
      <w:proofErr w:type="spellStart"/>
      <w:r>
        <w:t>nymmer</w:t>
      </w:r>
      <w:proofErr w:type="spellEnd"/>
      <w:r>
        <w:t xml:space="preserve"> </w:t>
      </w:r>
      <w:proofErr w:type="spellStart"/>
      <w:r>
        <w:t>hernacher</w:t>
      </w:r>
      <w:proofErr w:type="spellEnd"/>
      <w:r>
        <w:t xml:space="preserve">/ </w:t>
      </w:r>
      <w:proofErr w:type="spellStart"/>
      <w:r>
        <w:t>würt</w:t>
      </w:r>
      <w:proofErr w:type="spellEnd"/>
      <w:r>
        <w:t xml:space="preserve"> also </w:t>
      </w:r>
      <w:proofErr w:type="spellStart"/>
      <w:r>
        <w:t>hierinn</w:t>
      </w:r>
      <w:proofErr w:type="spellEnd"/>
      <w:r>
        <w:t xml:space="preserve"> </w:t>
      </w:r>
      <w:proofErr w:type="spellStart"/>
      <w:r>
        <w:t>gebetten</w:t>
      </w:r>
      <w:proofErr w:type="spellEnd"/>
      <w:r>
        <w:t xml:space="preserve"> </w:t>
      </w:r>
      <w:proofErr w:type="spellStart"/>
      <w:r>
        <w:t>vmb</w:t>
      </w:r>
      <w:proofErr w:type="spellEnd"/>
      <w:r>
        <w:t xml:space="preserve"> </w:t>
      </w:r>
      <w:proofErr w:type="spellStart"/>
      <w:r>
        <w:t>fürgang</w:t>
      </w:r>
      <w:proofErr w:type="spellEnd"/>
      <w:r>
        <w:t xml:space="preserve"> des innern waren </w:t>
      </w:r>
      <w:proofErr w:type="spellStart"/>
      <w:r>
        <w:t>menschens</w:t>
      </w:r>
      <w:proofErr w:type="spellEnd"/>
      <w:r>
        <w:t>/ der geartet ist nach dem willen Gottes.</w:t>
      </w:r>
      <w:r>
        <w:br/>
        <w:t xml:space="preserve">Welches ist die </w:t>
      </w:r>
      <w:proofErr w:type="spellStart"/>
      <w:r>
        <w:t>vierdte</w:t>
      </w:r>
      <w:proofErr w:type="spellEnd"/>
      <w:r>
        <w:t xml:space="preserve"> bitt? </w:t>
      </w:r>
    </w:p>
    <w:p w14:paraId="6A00D092" w14:textId="77777777" w:rsidR="000D6773" w:rsidRDefault="000D6773" w:rsidP="000D6773">
      <w:pPr>
        <w:pStyle w:val="StandardWeb"/>
      </w:pPr>
      <w:r>
        <w:rPr>
          <w:rStyle w:val="Fett"/>
          <w:rFonts w:eastAsiaTheme="majorEastAsia"/>
        </w:rPr>
        <w:t>Kind</w:t>
      </w:r>
      <w:r>
        <w:t xml:space="preserve"> </w:t>
      </w:r>
      <w:proofErr w:type="spellStart"/>
      <w:r>
        <w:t>Vnser</w:t>
      </w:r>
      <w:proofErr w:type="spellEnd"/>
      <w:r>
        <w:t xml:space="preserve"> täglich </w:t>
      </w:r>
      <w:proofErr w:type="spellStart"/>
      <w:r>
        <w:t>brot</w:t>
      </w:r>
      <w:proofErr w:type="spellEnd"/>
      <w:r>
        <w:t xml:space="preserve"> gib </w:t>
      </w:r>
      <w:proofErr w:type="spellStart"/>
      <w:r>
        <w:t>vns</w:t>
      </w:r>
      <w:proofErr w:type="spellEnd"/>
      <w:r>
        <w:t xml:space="preserve"> </w:t>
      </w:r>
      <w:proofErr w:type="spellStart"/>
      <w:r>
        <w:t>heüt</w:t>
      </w:r>
      <w:proofErr w:type="spellEnd"/>
      <w:r>
        <w:t xml:space="preserve">. </w:t>
      </w:r>
    </w:p>
    <w:p w14:paraId="3C4E6D45" w14:textId="77777777" w:rsidR="000D6773" w:rsidRDefault="000D6773" w:rsidP="000D6773">
      <w:pPr>
        <w:pStyle w:val="StandardWeb"/>
      </w:pPr>
      <w:r>
        <w:rPr>
          <w:rStyle w:val="Fett"/>
          <w:rFonts w:eastAsiaTheme="majorEastAsia"/>
        </w:rPr>
        <w:t>Vatter</w:t>
      </w:r>
      <w:r>
        <w:t xml:space="preserve"> </w:t>
      </w:r>
      <w:proofErr w:type="spellStart"/>
      <w:r>
        <w:t>Warumb</w:t>
      </w:r>
      <w:proofErr w:type="spellEnd"/>
      <w:r>
        <w:t xml:space="preserve"> </w:t>
      </w:r>
      <w:proofErr w:type="spellStart"/>
      <w:r>
        <w:t>bittestu</w:t>
      </w:r>
      <w:proofErr w:type="spellEnd"/>
      <w:r>
        <w:t xml:space="preserve"> hie? </w:t>
      </w:r>
    </w:p>
    <w:p w14:paraId="27C2D00D" w14:textId="77777777" w:rsidR="000D6773" w:rsidRDefault="000D6773" w:rsidP="000D6773">
      <w:pPr>
        <w:pStyle w:val="StandardWeb"/>
      </w:pPr>
      <w:r>
        <w:rPr>
          <w:rStyle w:val="Fett"/>
          <w:rFonts w:eastAsiaTheme="majorEastAsia"/>
        </w:rPr>
        <w:t>Kind</w:t>
      </w:r>
      <w:r>
        <w:t xml:space="preserve"> </w:t>
      </w:r>
      <w:proofErr w:type="spellStart"/>
      <w:r>
        <w:t>Vmb</w:t>
      </w:r>
      <w:proofErr w:type="spellEnd"/>
      <w:r>
        <w:t xml:space="preserve"> alles </w:t>
      </w:r>
      <w:proofErr w:type="spellStart"/>
      <w:r>
        <w:t>leibs</w:t>
      </w:r>
      <w:proofErr w:type="spellEnd"/>
      <w:r>
        <w:t xml:space="preserve"> </w:t>
      </w:r>
      <w:proofErr w:type="spellStart"/>
      <w:r>
        <w:t>notdurfft</w:t>
      </w:r>
      <w:proofErr w:type="spellEnd"/>
      <w:r>
        <w:t xml:space="preserve">. </w:t>
      </w:r>
    </w:p>
    <w:p w14:paraId="77B45058" w14:textId="77777777" w:rsidR="000D6773" w:rsidRDefault="000D6773" w:rsidP="000D6773">
      <w:pPr>
        <w:pStyle w:val="StandardWeb"/>
      </w:pPr>
      <w:r>
        <w:rPr>
          <w:rStyle w:val="Fett"/>
          <w:rFonts w:eastAsiaTheme="majorEastAsia"/>
        </w:rPr>
        <w:t>Vatter</w:t>
      </w:r>
      <w:r>
        <w:t xml:space="preserve"> </w:t>
      </w:r>
      <w:proofErr w:type="spellStart"/>
      <w:r>
        <w:t>Warumb</w:t>
      </w:r>
      <w:proofErr w:type="spellEnd"/>
      <w:r>
        <w:t xml:space="preserve"> </w:t>
      </w:r>
      <w:proofErr w:type="spellStart"/>
      <w:r>
        <w:t>sagstu</w:t>
      </w:r>
      <w:proofErr w:type="spellEnd"/>
      <w:r>
        <w:t xml:space="preserve">/ </w:t>
      </w:r>
      <w:proofErr w:type="spellStart"/>
      <w:r>
        <w:t>heüt</w:t>
      </w:r>
      <w:proofErr w:type="spellEnd"/>
      <w:r>
        <w:t xml:space="preserve">/ </w:t>
      </w:r>
      <w:proofErr w:type="spellStart"/>
      <w:r>
        <w:t>vnd</w:t>
      </w:r>
      <w:proofErr w:type="spellEnd"/>
      <w:r>
        <w:t xml:space="preserve"> täglich? </w:t>
      </w:r>
    </w:p>
    <w:p w14:paraId="5B7B4710" w14:textId="77777777" w:rsidR="000D6773" w:rsidRDefault="000D6773" w:rsidP="000D6773">
      <w:pPr>
        <w:pStyle w:val="StandardWeb"/>
      </w:pPr>
      <w:r>
        <w:rPr>
          <w:rStyle w:val="Fett"/>
          <w:rFonts w:eastAsiaTheme="majorEastAsia"/>
        </w:rPr>
        <w:t>Kind</w:t>
      </w:r>
      <w:r>
        <w:t xml:space="preserve"> Das ich mich erinnere/ das ich mein </w:t>
      </w:r>
      <w:proofErr w:type="spellStart"/>
      <w:r>
        <w:t>narung</w:t>
      </w:r>
      <w:proofErr w:type="spellEnd"/>
      <w:r>
        <w:t xml:space="preserve"> </w:t>
      </w:r>
      <w:proofErr w:type="spellStart"/>
      <w:r>
        <w:t>vnd</w:t>
      </w:r>
      <w:proofErr w:type="spellEnd"/>
      <w:r>
        <w:t xml:space="preserve"> alle </w:t>
      </w:r>
      <w:proofErr w:type="spellStart"/>
      <w:r>
        <w:t>notdurfft</w:t>
      </w:r>
      <w:proofErr w:type="spellEnd"/>
      <w:r>
        <w:t xml:space="preserve"> des </w:t>
      </w:r>
      <w:proofErr w:type="spellStart"/>
      <w:r>
        <w:t>leibs</w:t>
      </w:r>
      <w:proofErr w:type="spellEnd"/>
      <w:r>
        <w:t xml:space="preserve">/ </w:t>
      </w:r>
      <w:proofErr w:type="spellStart"/>
      <w:r>
        <w:t>allain</w:t>
      </w:r>
      <w:proofErr w:type="spellEnd"/>
      <w:r>
        <w:t xml:space="preserve"> von der </w:t>
      </w:r>
      <w:proofErr w:type="spellStart"/>
      <w:r>
        <w:t>milten</w:t>
      </w:r>
      <w:proofErr w:type="spellEnd"/>
      <w:r>
        <w:t xml:space="preserve"> </w:t>
      </w:r>
      <w:proofErr w:type="spellStart"/>
      <w:r>
        <w:t>hand</w:t>
      </w:r>
      <w:proofErr w:type="spellEnd"/>
      <w:r>
        <w:t xml:space="preserve"> Gottes habe/ </w:t>
      </w:r>
      <w:proofErr w:type="spellStart"/>
      <w:r>
        <w:t>Darumb</w:t>
      </w:r>
      <w:proofErr w:type="spellEnd"/>
      <w:r>
        <w:t xml:space="preserve"> ich </w:t>
      </w:r>
      <w:proofErr w:type="spellStart"/>
      <w:r>
        <w:t>jn</w:t>
      </w:r>
      <w:proofErr w:type="spellEnd"/>
      <w:r>
        <w:t xml:space="preserve"> auch täglich bitten solle/ </w:t>
      </w:r>
      <w:proofErr w:type="spellStart"/>
      <w:r>
        <w:t>vnd</w:t>
      </w:r>
      <w:proofErr w:type="spellEnd"/>
      <w:r>
        <w:t xml:space="preserve"> </w:t>
      </w:r>
      <w:proofErr w:type="spellStart"/>
      <w:r>
        <w:t>weyters</w:t>
      </w:r>
      <w:proofErr w:type="spellEnd"/>
      <w:r>
        <w:t xml:space="preserve"> </w:t>
      </w:r>
      <w:proofErr w:type="spellStart"/>
      <w:r>
        <w:t>nit</w:t>
      </w:r>
      <w:proofErr w:type="spellEnd"/>
      <w:r>
        <w:t xml:space="preserve"> </w:t>
      </w:r>
      <w:proofErr w:type="spellStart"/>
      <w:r>
        <w:t>begeren</w:t>
      </w:r>
      <w:proofErr w:type="spellEnd"/>
      <w:r>
        <w:t xml:space="preserve">. </w:t>
      </w:r>
    </w:p>
    <w:p w14:paraId="23621DD6" w14:textId="77777777" w:rsidR="000D6773" w:rsidRDefault="000D6773" w:rsidP="000D6773">
      <w:pPr>
        <w:pStyle w:val="StandardWeb"/>
      </w:pPr>
      <w:r>
        <w:rPr>
          <w:rStyle w:val="Fett"/>
          <w:rFonts w:eastAsiaTheme="majorEastAsia"/>
        </w:rPr>
        <w:t>Vatter</w:t>
      </w:r>
      <w:r>
        <w:t xml:space="preserve"> Was </w:t>
      </w:r>
      <w:proofErr w:type="spellStart"/>
      <w:r>
        <w:t>würt</w:t>
      </w:r>
      <w:proofErr w:type="spellEnd"/>
      <w:r>
        <w:t xml:space="preserve"> das bey dir bringen? </w:t>
      </w:r>
    </w:p>
    <w:p w14:paraId="061F593C" w14:textId="77777777" w:rsidR="000D6773" w:rsidRDefault="000D6773" w:rsidP="000D6773">
      <w:pPr>
        <w:pStyle w:val="StandardWeb"/>
      </w:pPr>
      <w:r>
        <w:rPr>
          <w:rStyle w:val="Fett"/>
          <w:rFonts w:eastAsiaTheme="majorEastAsia"/>
        </w:rPr>
        <w:t>Kind</w:t>
      </w:r>
      <w:r>
        <w:t xml:space="preserve"> Das ich Gott </w:t>
      </w:r>
      <w:proofErr w:type="spellStart"/>
      <w:r>
        <w:t>vmb</w:t>
      </w:r>
      <w:proofErr w:type="spellEnd"/>
      <w:r>
        <w:t xml:space="preserve"> alles das er mir </w:t>
      </w:r>
      <w:proofErr w:type="spellStart"/>
      <w:r>
        <w:t>verleyhet</w:t>
      </w:r>
      <w:proofErr w:type="spellEnd"/>
      <w:r>
        <w:t xml:space="preserve">/ </w:t>
      </w:r>
      <w:proofErr w:type="spellStart"/>
      <w:r>
        <w:t>danckbar</w:t>
      </w:r>
      <w:proofErr w:type="spellEnd"/>
      <w:r>
        <w:t xml:space="preserve"> </w:t>
      </w:r>
      <w:proofErr w:type="spellStart"/>
      <w:r>
        <w:t>seye</w:t>
      </w:r>
      <w:proofErr w:type="spellEnd"/>
      <w:r>
        <w:t xml:space="preserve">/ mit züchten brauche/ </w:t>
      </w:r>
      <w:proofErr w:type="spellStart"/>
      <w:r>
        <w:t>vnd</w:t>
      </w:r>
      <w:proofErr w:type="spellEnd"/>
      <w:r>
        <w:t xml:space="preserve"> </w:t>
      </w:r>
      <w:proofErr w:type="spellStart"/>
      <w:r>
        <w:t>jm</w:t>
      </w:r>
      <w:proofErr w:type="spellEnd"/>
      <w:r>
        <w:t xml:space="preserve"> auch dasselbige redlich zu gewinnen/ </w:t>
      </w:r>
      <w:proofErr w:type="spellStart"/>
      <w:r>
        <w:t>trewlich</w:t>
      </w:r>
      <w:proofErr w:type="spellEnd"/>
      <w:r>
        <w:t xml:space="preserve"> diene. </w:t>
      </w:r>
    </w:p>
    <w:p w14:paraId="7BAF1900" w14:textId="77777777" w:rsidR="000D6773" w:rsidRDefault="000D6773" w:rsidP="000D6773">
      <w:pPr>
        <w:pStyle w:val="StandardWeb"/>
      </w:pPr>
      <w:r>
        <w:rPr>
          <w:rStyle w:val="Fett"/>
          <w:rFonts w:eastAsiaTheme="majorEastAsia"/>
        </w:rPr>
        <w:t>Vatter</w:t>
      </w:r>
      <w:r>
        <w:t xml:space="preserve"> Welches ist die </w:t>
      </w:r>
      <w:proofErr w:type="spellStart"/>
      <w:r>
        <w:t>fünffte</w:t>
      </w:r>
      <w:proofErr w:type="spellEnd"/>
      <w:r>
        <w:t xml:space="preserve"> bitt? </w:t>
      </w:r>
    </w:p>
    <w:p w14:paraId="075F1CC6" w14:textId="77777777" w:rsidR="000D6773" w:rsidRDefault="000D6773" w:rsidP="000D6773">
      <w:pPr>
        <w:pStyle w:val="StandardWeb"/>
      </w:pPr>
      <w:r>
        <w:rPr>
          <w:rStyle w:val="Fett"/>
          <w:rFonts w:eastAsiaTheme="majorEastAsia"/>
        </w:rPr>
        <w:t>Kind</w:t>
      </w:r>
      <w:r>
        <w:t xml:space="preserve"> </w:t>
      </w:r>
      <w:proofErr w:type="spellStart"/>
      <w:r>
        <w:t>Vnd</w:t>
      </w:r>
      <w:proofErr w:type="spellEnd"/>
      <w:r>
        <w:t xml:space="preserve"> vergib </w:t>
      </w:r>
      <w:proofErr w:type="spellStart"/>
      <w:r>
        <w:t>vns</w:t>
      </w:r>
      <w:proofErr w:type="spellEnd"/>
      <w:r>
        <w:t xml:space="preserve"> </w:t>
      </w:r>
      <w:proofErr w:type="spellStart"/>
      <w:r>
        <w:t>vnsere</w:t>
      </w:r>
      <w:proofErr w:type="spellEnd"/>
      <w:r>
        <w:t xml:space="preserve"> schuld/ als </w:t>
      </w:r>
      <w:proofErr w:type="spellStart"/>
      <w:r>
        <w:t>vnd</w:t>
      </w:r>
      <w:proofErr w:type="spellEnd"/>
      <w:r>
        <w:t xml:space="preserve"> wir vergeben </w:t>
      </w:r>
      <w:proofErr w:type="spellStart"/>
      <w:r>
        <w:t>vnsern</w:t>
      </w:r>
      <w:proofErr w:type="spellEnd"/>
      <w:r>
        <w:t xml:space="preserve"> </w:t>
      </w:r>
      <w:proofErr w:type="spellStart"/>
      <w:r>
        <w:t>schuldigern</w:t>
      </w:r>
      <w:proofErr w:type="spellEnd"/>
      <w:r>
        <w:t xml:space="preserve">. </w:t>
      </w:r>
    </w:p>
    <w:p w14:paraId="66DF9080" w14:textId="77777777" w:rsidR="000D6773" w:rsidRDefault="000D6773" w:rsidP="000D6773">
      <w:pPr>
        <w:pStyle w:val="StandardWeb"/>
      </w:pPr>
      <w:r>
        <w:rPr>
          <w:rStyle w:val="Fett"/>
          <w:rFonts w:eastAsiaTheme="majorEastAsia"/>
        </w:rPr>
        <w:t>Vatter</w:t>
      </w:r>
      <w:r>
        <w:t xml:space="preserve"> Was </w:t>
      </w:r>
      <w:proofErr w:type="spellStart"/>
      <w:r>
        <w:t>bettestu</w:t>
      </w:r>
      <w:proofErr w:type="spellEnd"/>
      <w:r>
        <w:t xml:space="preserve"> </w:t>
      </w:r>
      <w:proofErr w:type="spellStart"/>
      <w:r>
        <w:t>hierinn</w:t>
      </w:r>
      <w:proofErr w:type="spellEnd"/>
      <w:r>
        <w:t xml:space="preserve">? </w:t>
      </w:r>
    </w:p>
    <w:p w14:paraId="29B75DA9" w14:textId="77777777" w:rsidR="000D6773" w:rsidRDefault="000D6773" w:rsidP="000D6773">
      <w:pPr>
        <w:pStyle w:val="StandardWeb"/>
      </w:pPr>
      <w:r>
        <w:rPr>
          <w:rStyle w:val="Fett"/>
          <w:rFonts w:eastAsiaTheme="majorEastAsia"/>
        </w:rPr>
        <w:t>Kind</w:t>
      </w:r>
      <w:r>
        <w:t xml:space="preserve"> </w:t>
      </w:r>
      <w:proofErr w:type="spellStart"/>
      <w:r>
        <w:t>Vmb</w:t>
      </w:r>
      <w:proofErr w:type="spellEnd"/>
      <w:r>
        <w:t xml:space="preserve"> </w:t>
      </w:r>
      <w:proofErr w:type="spellStart"/>
      <w:r>
        <w:t>verzeyhung</w:t>
      </w:r>
      <w:proofErr w:type="spellEnd"/>
      <w:r>
        <w:t xml:space="preserve"> der </w:t>
      </w:r>
      <w:proofErr w:type="spellStart"/>
      <w:r>
        <w:t>sünden</w:t>
      </w:r>
      <w:proofErr w:type="spellEnd"/>
      <w:r>
        <w:t xml:space="preserve">/ in die ich täglich falle. </w:t>
      </w:r>
    </w:p>
    <w:p w14:paraId="7A90EA18" w14:textId="77777777" w:rsidR="000D6773" w:rsidRDefault="000D6773" w:rsidP="000D6773">
      <w:pPr>
        <w:pStyle w:val="StandardWeb"/>
      </w:pPr>
      <w:r>
        <w:rPr>
          <w:rStyle w:val="Fett"/>
          <w:rFonts w:eastAsiaTheme="majorEastAsia"/>
        </w:rPr>
        <w:t>Vatter</w:t>
      </w:r>
      <w:r>
        <w:t xml:space="preserve"> Was will das/ Als wir </w:t>
      </w:r>
      <w:proofErr w:type="spellStart"/>
      <w:r>
        <w:t>verzeyhen</w:t>
      </w:r>
      <w:proofErr w:type="spellEnd"/>
      <w:r>
        <w:t xml:space="preserve"> rc. </w:t>
      </w:r>
    </w:p>
    <w:p w14:paraId="2471826C" w14:textId="77777777" w:rsidR="000D6773" w:rsidRDefault="000D6773" w:rsidP="000D6773">
      <w:pPr>
        <w:pStyle w:val="StandardWeb"/>
      </w:pPr>
      <w:r>
        <w:rPr>
          <w:rStyle w:val="Fett"/>
          <w:rFonts w:eastAsiaTheme="majorEastAsia"/>
        </w:rPr>
        <w:t>Kind</w:t>
      </w:r>
      <w:r>
        <w:t xml:space="preserve"> So wir </w:t>
      </w:r>
      <w:proofErr w:type="spellStart"/>
      <w:r>
        <w:t>vmb</w:t>
      </w:r>
      <w:proofErr w:type="spellEnd"/>
      <w:r>
        <w:t xml:space="preserve"> </w:t>
      </w:r>
      <w:proofErr w:type="spellStart"/>
      <w:r>
        <w:t>gnad</w:t>
      </w:r>
      <w:proofErr w:type="spellEnd"/>
      <w:r>
        <w:t xml:space="preserve"> bitten wöllen/ müssen wir </w:t>
      </w:r>
      <w:proofErr w:type="spellStart"/>
      <w:r>
        <w:t>vns</w:t>
      </w:r>
      <w:proofErr w:type="spellEnd"/>
      <w:r>
        <w:t xml:space="preserve"> alles des schuldig erkennen/ das </w:t>
      </w:r>
      <w:proofErr w:type="spellStart"/>
      <w:r>
        <w:t>vns</w:t>
      </w:r>
      <w:proofErr w:type="spellEnd"/>
      <w:r>
        <w:t xml:space="preserve"> Gott </w:t>
      </w:r>
      <w:proofErr w:type="spellStart"/>
      <w:r>
        <w:t>zsuchicket</w:t>
      </w:r>
      <w:proofErr w:type="spellEnd"/>
      <w:r>
        <w:t xml:space="preserve">/ </w:t>
      </w:r>
      <w:proofErr w:type="spellStart"/>
      <w:r>
        <w:t>vnd</w:t>
      </w:r>
      <w:proofErr w:type="spellEnd"/>
      <w:r>
        <w:t xml:space="preserve"> auch </w:t>
      </w:r>
      <w:proofErr w:type="spellStart"/>
      <w:r>
        <w:t>gäntzlich</w:t>
      </w:r>
      <w:proofErr w:type="spellEnd"/>
      <w:r>
        <w:t xml:space="preserve"> an seinen willen ergeben. </w:t>
      </w:r>
    </w:p>
    <w:p w14:paraId="31A52BB2" w14:textId="77777777" w:rsidR="000D6773" w:rsidRDefault="000D6773" w:rsidP="000D6773">
      <w:pPr>
        <w:pStyle w:val="StandardWeb"/>
      </w:pPr>
      <w:r>
        <w:rPr>
          <w:rStyle w:val="Fett"/>
          <w:rFonts w:eastAsiaTheme="majorEastAsia"/>
        </w:rPr>
        <w:t>Vatter</w:t>
      </w:r>
      <w:r>
        <w:t xml:space="preserve"> Was bringet das? </w:t>
      </w:r>
    </w:p>
    <w:p w14:paraId="288A29ED" w14:textId="77777777" w:rsidR="000D6773" w:rsidRDefault="000D6773" w:rsidP="000D6773">
      <w:pPr>
        <w:pStyle w:val="StandardWeb"/>
      </w:pPr>
      <w:r>
        <w:rPr>
          <w:rStyle w:val="Fett"/>
          <w:rFonts w:eastAsiaTheme="majorEastAsia"/>
        </w:rPr>
        <w:t>Kind</w:t>
      </w:r>
      <w:r>
        <w:t xml:space="preserve"> Das wir von </w:t>
      </w:r>
      <w:proofErr w:type="spellStart"/>
      <w:r>
        <w:t>hertzen</w:t>
      </w:r>
      <w:proofErr w:type="spellEnd"/>
      <w:r>
        <w:t xml:space="preserve"> vergeben </w:t>
      </w:r>
      <w:proofErr w:type="spellStart"/>
      <w:r>
        <w:t>vnd</w:t>
      </w:r>
      <w:proofErr w:type="spellEnd"/>
      <w:r>
        <w:t xml:space="preserve"> nachlassen/ allen die </w:t>
      </w:r>
      <w:proofErr w:type="spellStart"/>
      <w:r>
        <w:t>vns</w:t>
      </w:r>
      <w:proofErr w:type="spellEnd"/>
      <w:r>
        <w:t xml:space="preserve"> </w:t>
      </w:r>
      <w:proofErr w:type="spellStart"/>
      <w:r>
        <w:t>laids</w:t>
      </w:r>
      <w:proofErr w:type="spellEnd"/>
      <w:r>
        <w:t xml:space="preserve"> </w:t>
      </w:r>
      <w:proofErr w:type="spellStart"/>
      <w:r>
        <w:t>gethon</w:t>
      </w:r>
      <w:proofErr w:type="spellEnd"/>
      <w:r>
        <w:t xml:space="preserve">/ </w:t>
      </w:r>
      <w:proofErr w:type="spellStart"/>
      <w:r>
        <w:t>vnd</w:t>
      </w:r>
      <w:proofErr w:type="spellEnd"/>
      <w:r>
        <w:t xml:space="preserve"> </w:t>
      </w:r>
      <w:proofErr w:type="spellStart"/>
      <w:r>
        <w:t>vns</w:t>
      </w:r>
      <w:proofErr w:type="spellEnd"/>
      <w:r>
        <w:t xml:space="preserve"> </w:t>
      </w:r>
      <w:proofErr w:type="spellStart"/>
      <w:r>
        <w:t>berait</w:t>
      </w:r>
      <w:proofErr w:type="spellEnd"/>
      <w:r>
        <w:t xml:space="preserve"> darstellen/ </w:t>
      </w:r>
      <w:proofErr w:type="spellStart"/>
      <w:r>
        <w:t>jnen</w:t>
      </w:r>
      <w:proofErr w:type="spellEnd"/>
      <w:r>
        <w:t xml:space="preserve"> alles </w:t>
      </w:r>
      <w:proofErr w:type="spellStart"/>
      <w:r>
        <w:t>guts</w:t>
      </w:r>
      <w:proofErr w:type="spellEnd"/>
      <w:r>
        <w:t xml:space="preserve"> </w:t>
      </w:r>
      <w:proofErr w:type="spellStart"/>
      <w:r>
        <w:t>zuthun</w:t>
      </w:r>
      <w:proofErr w:type="spellEnd"/>
      <w:r>
        <w:t xml:space="preserve">. </w:t>
      </w:r>
    </w:p>
    <w:p w14:paraId="57772FE7" w14:textId="77777777" w:rsidR="000D6773" w:rsidRDefault="000D6773" w:rsidP="000D6773">
      <w:pPr>
        <w:pStyle w:val="StandardWeb"/>
      </w:pPr>
      <w:r>
        <w:rPr>
          <w:rStyle w:val="Fett"/>
          <w:rFonts w:eastAsiaTheme="majorEastAsia"/>
        </w:rPr>
        <w:t>Vatter</w:t>
      </w:r>
      <w:r>
        <w:t xml:space="preserve"> Recht/ dann solle ich Gott recht </w:t>
      </w:r>
      <w:proofErr w:type="spellStart"/>
      <w:r>
        <w:t>vmb</w:t>
      </w:r>
      <w:proofErr w:type="spellEnd"/>
      <w:r>
        <w:t xml:space="preserve"> </w:t>
      </w:r>
      <w:proofErr w:type="spellStart"/>
      <w:r>
        <w:t>verzeyhung</w:t>
      </w:r>
      <w:proofErr w:type="spellEnd"/>
      <w:r>
        <w:t xml:space="preserve"> bitten der </w:t>
      </w:r>
      <w:proofErr w:type="spellStart"/>
      <w:r>
        <w:t>sünden</w:t>
      </w:r>
      <w:proofErr w:type="spellEnd"/>
      <w:r>
        <w:t xml:space="preserve">/ </w:t>
      </w:r>
      <w:proofErr w:type="spellStart"/>
      <w:r>
        <w:t>mß</w:t>
      </w:r>
      <w:proofErr w:type="spellEnd"/>
      <w:r>
        <w:t xml:space="preserve"> ich meine </w:t>
      </w:r>
      <w:proofErr w:type="spellStart"/>
      <w:r>
        <w:t>sünd</w:t>
      </w:r>
      <w:proofErr w:type="spellEnd"/>
      <w:r>
        <w:t xml:space="preserve"> auch erkennen/ </w:t>
      </w:r>
      <w:proofErr w:type="spellStart"/>
      <w:r>
        <w:t>vnd</w:t>
      </w:r>
      <w:proofErr w:type="spellEnd"/>
      <w:r>
        <w:t xml:space="preserve"> alle straff </w:t>
      </w:r>
      <w:proofErr w:type="spellStart"/>
      <w:r>
        <w:t>vnd</w:t>
      </w:r>
      <w:proofErr w:type="spellEnd"/>
      <w:r>
        <w:t xml:space="preserve"> </w:t>
      </w:r>
      <w:proofErr w:type="spellStart"/>
      <w:r>
        <w:t>zucht</w:t>
      </w:r>
      <w:proofErr w:type="spellEnd"/>
      <w:r>
        <w:t xml:space="preserve"> Gottes/ so er mir </w:t>
      </w:r>
      <w:proofErr w:type="spellStart"/>
      <w:r>
        <w:t>ymmer</w:t>
      </w:r>
      <w:proofErr w:type="spellEnd"/>
      <w:r>
        <w:t xml:space="preserve"> zuschicket/ für gut </w:t>
      </w:r>
      <w:proofErr w:type="spellStart"/>
      <w:r>
        <w:t>auffnemen</w:t>
      </w:r>
      <w:proofErr w:type="spellEnd"/>
      <w:r>
        <w:t xml:space="preserve">/ </w:t>
      </w:r>
      <w:proofErr w:type="spellStart"/>
      <w:r>
        <w:t>vnd</w:t>
      </w:r>
      <w:proofErr w:type="spellEnd"/>
      <w:r>
        <w:t xml:space="preserve"> wider </w:t>
      </w:r>
      <w:proofErr w:type="spellStart"/>
      <w:r>
        <w:t>niemandt</w:t>
      </w:r>
      <w:proofErr w:type="spellEnd"/>
      <w:r>
        <w:t xml:space="preserve"> deßhalb </w:t>
      </w:r>
      <w:proofErr w:type="spellStart"/>
      <w:r>
        <w:t>vnwillig</w:t>
      </w:r>
      <w:proofErr w:type="spellEnd"/>
      <w:r>
        <w:t xml:space="preserve"> sein/ durch den mich Gott straffet/ </w:t>
      </w:r>
      <w:proofErr w:type="spellStart"/>
      <w:r>
        <w:t>vnd</w:t>
      </w:r>
      <w:proofErr w:type="spellEnd"/>
      <w:r>
        <w:t xml:space="preserve"> züchtiget/ wie </w:t>
      </w:r>
      <w:proofErr w:type="spellStart"/>
      <w:r>
        <w:t>vnbillich</w:t>
      </w:r>
      <w:proofErr w:type="spellEnd"/>
      <w:r>
        <w:t xml:space="preserve"> sich die </w:t>
      </w:r>
      <w:proofErr w:type="spellStart"/>
      <w:r>
        <w:t>leüt</w:t>
      </w:r>
      <w:proofErr w:type="spellEnd"/>
      <w:r>
        <w:t xml:space="preserve"> in </w:t>
      </w:r>
      <w:proofErr w:type="spellStart"/>
      <w:r>
        <w:t>sollichem</w:t>
      </w:r>
      <w:proofErr w:type="spellEnd"/>
      <w:r>
        <w:t xml:space="preserve"> halten. </w:t>
      </w:r>
      <w:proofErr w:type="spellStart"/>
      <w:r>
        <w:t>Darumb</w:t>
      </w:r>
      <w:proofErr w:type="spellEnd"/>
      <w:r>
        <w:t xml:space="preserve"> </w:t>
      </w:r>
      <w:proofErr w:type="spellStart"/>
      <w:r>
        <w:t>gedencke</w:t>
      </w:r>
      <w:proofErr w:type="spellEnd"/>
      <w:r>
        <w:t xml:space="preserve"> alles was du bey Gott für deine </w:t>
      </w:r>
      <w:proofErr w:type="spellStart"/>
      <w:r>
        <w:t>sünd</w:t>
      </w:r>
      <w:proofErr w:type="spellEnd"/>
      <w:r>
        <w:t xml:space="preserve"> verdienet hast/ </w:t>
      </w:r>
      <w:proofErr w:type="spellStart"/>
      <w:r>
        <w:t>vnnd</w:t>
      </w:r>
      <w:proofErr w:type="spellEnd"/>
      <w:r>
        <w:t xml:space="preserve"> das dich Gott allweg mit allen dem/ das dir die </w:t>
      </w:r>
      <w:proofErr w:type="spellStart"/>
      <w:r>
        <w:t>leüt</w:t>
      </w:r>
      <w:proofErr w:type="spellEnd"/>
      <w:r>
        <w:t xml:space="preserve"> </w:t>
      </w:r>
      <w:proofErr w:type="spellStart"/>
      <w:r>
        <w:t>laides</w:t>
      </w:r>
      <w:proofErr w:type="spellEnd"/>
      <w:r>
        <w:t xml:space="preserve"> </w:t>
      </w:r>
      <w:proofErr w:type="spellStart"/>
      <w:r>
        <w:t>vnd</w:t>
      </w:r>
      <w:proofErr w:type="spellEnd"/>
      <w:r>
        <w:t xml:space="preserve"> </w:t>
      </w:r>
      <w:proofErr w:type="spellStart"/>
      <w:r>
        <w:t>vngleiches</w:t>
      </w:r>
      <w:proofErr w:type="spellEnd"/>
      <w:r>
        <w:t xml:space="preserve"> thun/ zu deinem </w:t>
      </w:r>
      <w:proofErr w:type="spellStart"/>
      <w:r>
        <w:t>hail</w:t>
      </w:r>
      <w:proofErr w:type="spellEnd"/>
      <w:r>
        <w:t xml:space="preserve"> züchtiget.</w:t>
      </w:r>
      <w:r>
        <w:br/>
        <w:t xml:space="preserve">Wie </w:t>
      </w:r>
      <w:proofErr w:type="spellStart"/>
      <w:r>
        <w:t>haisset</w:t>
      </w:r>
      <w:proofErr w:type="spellEnd"/>
      <w:r>
        <w:t xml:space="preserve"> die sechst bitt? </w:t>
      </w:r>
    </w:p>
    <w:p w14:paraId="1275A3B6" w14:textId="77777777" w:rsidR="000D6773" w:rsidRDefault="000D6773" w:rsidP="000D6773">
      <w:pPr>
        <w:pStyle w:val="StandardWeb"/>
      </w:pPr>
      <w:r>
        <w:rPr>
          <w:rStyle w:val="Fett"/>
          <w:rFonts w:eastAsiaTheme="majorEastAsia"/>
        </w:rPr>
        <w:t>Kind</w:t>
      </w:r>
      <w:r>
        <w:t xml:space="preserve"> </w:t>
      </w:r>
      <w:proofErr w:type="spellStart"/>
      <w:r>
        <w:t>Vnd</w:t>
      </w:r>
      <w:proofErr w:type="spellEnd"/>
      <w:r>
        <w:t xml:space="preserve"> für </w:t>
      </w:r>
      <w:proofErr w:type="spellStart"/>
      <w:r>
        <w:t>vns</w:t>
      </w:r>
      <w:proofErr w:type="spellEnd"/>
      <w:r>
        <w:t xml:space="preserve"> </w:t>
      </w:r>
      <w:proofErr w:type="spellStart"/>
      <w:r>
        <w:t>nit</w:t>
      </w:r>
      <w:proofErr w:type="spellEnd"/>
      <w:r>
        <w:t xml:space="preserve"> in </w:t>
      </w:r>
      <w:proofErr w:type="spellStart"/>
      <w:r>
        <w:t>versuchung</w:t>
      </w:r>
      <w:proofErr w:type="spellEnd"/>
      <w:r>
        <w:t xml:space="preserve">/ </w:t>
      </w:r>
      <w:proofErr w:type="spellStart"/>
      <w:r>
        <w:t>sonder</w:t>
      </w:r>
      <w:proofErr w:type="spellEnd"/>
      <w:r>
        <w:t xml:space="preserve"> </w:t>
      </w:r>
      <w:proofErr w:type="spellStart"/>
      <w:r>
        <w:t>erlöß</w:t>
      </w:r>
      <w:proofErr w:type="spellEnd"/>
      <w:r>
        <w:t xml:space="preserve"> </w:t>
      </w:r>
      <w:proofErr w:type="spellStart"/>
      <w:r>
        <w:t>vns</w:t>
      </w:r>
      <w:proofErr w:type="spellEnd"/>
      <w:r>
        <w:t xml:space="preserve"> von dem bösen. </w:t>
      </w:r>
    </w:p>
    <w:p w14:paraId="46163B15" w14:textId="77777777" w:rsidR="000D6773" w:rsidRDefault="000D6773" w:rsidP="000D6773">
      <w:pPr>
        <w:pStyle w:val="StandardWeb"/>
      </w:pPr>
      <w:r>
        <w:rPr>
          <w:rStyle w:val="Fett"/>
          <w:rFonts w:eastAsiaTheme="majorEastAsia"/>
        </w:rPr>
        <w:t>Vatter</w:t>
      </w:r>
      <w:r>
        <w:t xml:space="preserve"> </w:t>
      </w:r>
      <w:proofErr w:type="spellStart"/>
      <w:r>
        <w:t>Warumb</w:t>
      </w:r>
      <w:proofErr w:type="spellEnd"/>
      <w:r>
        <w:t xml:space="preserve"> </w:t>
      </w:r>
      <w:proofErr w:type="spellStart"/>
      <w:r>
        <w:t>bittestu</w:t>
      </w:r>
      <w:proofErr w:type="spellEnd"/>
      <w:r>
        <w:t xml:space="preserve"> das? </w:t>
      </w:r>
    </w:p>
    <w:p w14:paraId="5DE576C9" w14:textId="77777777" w:rsidR="000D6773" w:rsidRDefault="000D6773" w:rsidP="000D6773">
      <w:pPr>
        <w:pStyle w:val="StandardWeb"/>
      </w:pPr>
      <w:r>
        <w:rPr>
          <w:rStyle w:val="Fett"/>
          <w:rFonts w:eastAsiaTheme="majorEastAsia"/>
        </w:rPr>
        <w:t>Kind</w:t>
      </w:r>
      <w:r>
        <w:t xml:space="preserve"> Da </w:t>
      </w:r>
      <w:proofErr w:type="spellStart"/>
      <w:r>
        <w:t>wille</w:t>
      </w:r>
      <w:proofErr w:type="spellEnd"/>
      <w:r>
        <w:t xml:space="preserve"> </w:t>
      </w:r>
      <w:proofErr w:type="spellStart"/>
      <w:r>
        <w:t>vns</w:t>
      </w:r>
      <w:proofErr w:type="spellEnd"/>
      <w:r>
        <w:t xml:space="preserve"> </w:t>
      </w:r>
      <w:proofErr w:type="spellStart"/>
      <w:r>
        <w:t>vnnser</w:t>
      </w:r>
      <w:proofErr w:type="spellEnd"/>
      <w:r>
        <w:t xml:space="preserve"> </w:t>
      </w:r>
      <w:proofErr w:type="spellStart"/>
      <w:r>
        <w:t>himlischer</w:t>
      </w:r>
      <w:proofErr w:type="spellEnd"/>
      <w:r>
        <w:t xml:space="preserve"> </w:t>
      </w:r>
      <w:proofErr w:type="spellStart"/>
      <w:r>
        <w:t>vatter</w:t>
      </w:r>
      <w:proofErr w:type="spellEnd"/>
      <w:r>
        <w:t xml:space="preserve"> durch </w:t>
      </w:r>
      <w:proofErr w:type="spellStart"/>
      <w:r>
        <w:t>mancherlay</w:t>
      </w:r>
      <w:proofErr w:type="spellEnd"/>
      <w:r>
        <w:t xml:space="preserve"> </w:t>
      </w:r>
      <w:proofErr w:type="spellStart"/>
      <w:r>
        <w:t>versuchung</w:t>
      </w:r>
      <w:proofErr w:type="spellEnd"/>
      <w:r>
        <w:t xml:space="preserve"> täglich </w:t>
      </w:r>
      <w:proofErr w:type="spellStart"/>
      <w:r>
        <w:t>bewären</w:t>
      </w:r>
      <w:proofErr w:type="spellEnd"/>
      <w:r>
        <w:t xml:space="preserve">/ laßt </w:t>
      </w:r>
      <w:proofErr w:type="spellStart"/>
      <w:r>
        <w:t>vns</w:t>
      </w:r>
      <w:proofErr w:type="spellEnd"/>
      <w:r>
        <w:t xml:space="preserve"> den bösen feind zu </w:t>
      </w:r>
      <w:proofErr w:type="spellStart"/>
      <w:r>
        <w:t>allerlay</w:t>
      </w:r>
      <w:proofErr w:type="spellEnd"/>
      <w:r>
        <w:t xml:space="preserve"> argem </w:t>
      </w:r>
      <w:proofErr w:type="spellStart"/>
      <w:r>
        <w:t>ymmer</w:t>
      </w:r>
      <w:proofErr w:type="spellEnd"/>
      <w:r>
        <w:t xml:space="preserve"> anfechten </w:t>
      </w:r>
      <w:proofErr w:type="spellStart"/>
      <w:r>
        <w:t>vnd</w:t>
      </w:r>
      <w:proofErr w:type="spellEnd"/>
      <w:r>
        <w:t xml:space="preserve"> </w:t>
      </w:r>
      <w:proofErr w:type="spellStart"/>
      <w:r>
        <w:t>raytzen</w:t>
      </w:r>
      <w:proofErr w:type="spellEnd"/>
      <w:r>
        <w:t xml:space="preserve">. </w:t>
      </w:r>
    </w:p>
    <w:p w14:paraId="470AD4E9" w14:textId="77777777" w:rsidR="000D6773" w:rsidRDefault="000D6773" w:rsidP="000D6773">
      <w:pPr>
        <w:pStyle w:val="StandardWeb"/>
      </w:pPr>
      <w:r>
        <w:rPr>
          <w:rStyle w:val="Fett"/>
          <w:rFonts w:eastAsiaTheme="majorEastAsia"/>
        </w:rPr>
        <w:t>Vatter</w:t>
      </w:r>
      <w:r>
        <w:t xml:space="preserve"> </w:t>
      </w:r>
      <w:proofErr w:type="spellStart"/>
      <w:r>
        <w:t>Wol</w:t>
      </w:r>
      <w:proofErr w:type="spellEnd"/>
      <w:r>
        <w:t xml:space="preserve">/ Gott </w:t>
      </w:r>
      <w:proofErr w:type="spellStart"/>
      <w:r>
        <w:t>wille</w:t>
      </w:r>
      <w:proofErr w:type="spellEnd"/>
      <w:r>
        <w:t xml:space="preserve"> das wir </w:t>
      </w:r>
      <w:proofErr w:type="spellStart"/>
      <w:r>
        <w:t>vnser</w:t>
      </w:r>
      <w:proofErr w:type="spellEnd"/>
      <w:r>
        <w:t xml:space="preserve"> gebrechen </w:t>
      </w:r>
      <w:proofErr w:type="spellStart"/>
      <w:r>
        <w:t>vnd</w:t>
      </w:r>
      <w:proofErr w:type="spellEnd"/>
      <w:r>
        <w:t xml:space="preserve"> </w:t>
      </w:r>
      <w:proofErr w:type="spellStart"/>
      <w:r>
        <w:t>nichtigkait</w:t>
      </w:r>
      <w:proofErr w:type="spellEnd"/>
      <w:r>
        <w:t xml:space="preserve"> erkennen/ </w:t>
      </w:r>
      <w:proofErr w:type="spellStart"/>
      <w:r>
        <w:t>vnd</w:t>
      </w:r>
      <w:proofErr w:type="spellEnd"/>
      <w:r>
        <w:t xml:space="preserve"> </w:t>
      </w:r>
      <w:proofErr w:type="spellStart"/>
      <w:r>
        <w:t>jn</w:t>
      </w:r>
      <w:proofErr w:type="spellEnd"/>
      <w:r>
        <w:t xml:space="preserve"> </w:t>
      </w:r>
      <w:proofErr w:type="spellStart"/>
      <w:r>
        <w:t>stätigs</w:t>
      </w:r>
      <w:proofErr w:type="spellEnd"/>
      <w:r>
        <w:t xml:space="preserve"> </w:t>
      </w:r>
      <w:proofErr w:type="spellStart"/>
      <w:r>
        <w:t>vmb</w:t>
      </w:r>
      <w:proofErr w:type="spellEnd"/>
      <w:r>
        <w:t xml:space="preserve"> </w:t>
      </w:r>
      <w:proofErr w:type="spellStart"/>
      <w:r>
        <w:t>genad</w:t>
      </w:r>
      <w:proofErr w:type="spellEnd"/>
      <w:r>
        <w:t xml:space="preserve"> </w:t>
      </w:r>
      <w:proofErr w:type="spellStart"/>
      <w:r>
        <w:t>vnd</w:t>
      </w:r>
      <w:proofErr w:type="spellEnd"/>
      <w:r>
        <w:t xml:space="preserve"> </w:t>
      </w:r>
      <w:proofErr w:type="spellStart"/>
      <w:r>
        <w:t>hilff</w:t>
      </w:r>
      <w:proofErr w:type="spellEnd"/>
      <w:r>
        <w:t xml:space="preserve"> </w:t>
      </w:r>
      <w:proofErr w:type="spellStart"/>
      <w:r>
        <w:t>anruffen</w:t>
      </w:r>
      <w:proofErr w:type="spellEnd"/>
      <w:r>
        <w:t xml:space="preserve">/ </w:t>
      </w:r>
      <w:proofErr w:type="spellStart"/>
      <w:r>
        <w:t>selb</w:t>
      </w:r>
      <w:proofErr w:type="spellEnd"/>
      <w:r>
        <w:t xml:space="preserve"> </w:t>
      </w:r>
      <w:proofErr w:type="spellStart"/>
      <w:r>
        <w:t>seind</w:t>
      </w:r>
      <w:proofErr w:type="spellEnd"/>
      <w:r>
        <w:t xml:space="preserve"> wir zu allem argen </w:t>
      </w:r>
      <w:proofErr w:type="spellStart"/>
      <w:r>
        <w:t>genaygt</w:t>
      </w:r>
      <w:proofErr w:type="spellEnd"/>
      <w:r>
        <w:t xml:space="preserve">/ darzu </w:t>
      </w:r>
      <w:proofErr w:type="spellStart"/>
      <w:r>
        <w:t>raytzet</w:t>
      </w:r>
      <w:proofErr w:type="spellEnd"/>
      <w:r>
        <w:t xml:space="preserve"> </w:t>
      </w:r>
      <w:proofErr w:type="spellStart"/>
      <w:r>
        <w:t>vnd</w:t>
      </w:r>
      <w:proofErr w:type="spellEnd"/>
      <w:r>
        <w:t xml:space="preserve"> treibet </w:t>
      </w:r>
      <w:proofErr w:type="spellStart"/>
      <w:r>
        <w:t>vns</w:t>
      </w:r>
      <w:proofErr w:type="spellEnd"/>
      <w:r>
        <w:t xml:space="preserve"> auch der </w:t>
      </w:r>
      <w:proofErr w:type="spellStart"/>
      <w:r>
        <w:t>Sathan</w:t>
      </w:r>
      <w:proofErr w:type="spellEnd"/>
      <w:r>
        <w:t xml:space="preserve">. Noch </w:t>
      </w:r>
      <w:proofErr w:type="spellStart"/>
      <w:r>
        <w:t>wa</w:t>
      </w:r>
      <w:proofErr w:type="spellEnd"/>
      <w:r>
        <w:t xml:space="preserve"> </w:t>
      </w:r>
      <w:proofErr w:type="spellStart"/>
      <w:r>
        <w:t>vns</w:t>
      </w:r>
      <w:proofErr w:type="spellEnd"/>
      <w:r>
        <w:t xml:space="preserve"> </w:t>
      </w:r>
      <w:proofErr w:type="spellStart"/>
      <w:r>
        <w:t>Got</w:t>
      </w:r>
      <w:proofErr w:type="spellEnd"/>
      <w:r>
        <w:t xml:space="preserve"> erhalten </w:t>
      </w:r>
      <w:proofErr w:type="spellStart"/>
      <w:r>
        <w:t>wille</w:t>
      </w:r>
      <w:proofErr w:type="spellEnd"/>
      <w:r>
        <w:t xml:space="preserve">/ wie er </w:t>
      </w:r>
      <w:proofErr w:type="spellStart"/>
      <w:r>
        <w:t>wille</w:t>
      </w:r>
      <w:proofErr w:type="spellEnd"/>
      <w:r>
        <w:t xml:space="preserve"> alle die </w:t>
      </w:r>
      <w:proofErr w:type="spellStart"/>
      <w:r>
        <w:t>jn</w:t>
      </w:r>
      <w:proofErr w:type="spellEnd"/>
      <w:r>
        <w:t xml:space="preserve"> von </w:t>
      </w:r>
      <w:proofErr w:type="spellStart"/>
      <w:r>
        <w:t>hertzen</w:t>
      </w:r>
      <w:proofErr w:type="spellEnd"/>
      <w:r>
        <w:t xml:space="preserve"> </w:t>
      </w:r>
      <w:proofErr w:type="spellStart"/>
      <w:r>
        <w:t>anruffen</w:t>
      </w:r>
      <w:proofErr w:type="spellEnd"/>
      <w:r>
        <w:t xml:space="preserve">/ mag der Böß nichts schaffen. </w:t>
      </w:r>
      <w:proofErr w:type="spellStart"/>
      <w:r>
        <w:t>Darumb</w:t>
      </w:r>
      <w:proofErr w:type="spellEnd"/>
      <w:r>
        <w:t xml:space="preserve"> bitten wir/ </w:t>
      </w:r>
      <w:proofErr w:type="spellStart"/>
      <w:r>
        <w:t>Füre</w:t>
      </w:r>
      <w:proofErr w:type="spellEnd"/>
      <w:r>
        <w:t xml:space="preserve"> </w:t>
      </w:r>
      <w:proofErr w:type="spellStart"/>
      <w:r>
        <w:t>vns</w:t>
      </w:r>
      <w:proofErr w:type="spellEnd"/>
      <w:r>
        <w:t xml:space="preserve"> </w:t>
      </w:r>
      <w:proofErr w:type="spellStart"/>
      <w:r>
        <w:t>nit</w:t>
      </w:r>
      <w:proofErr w:type="spellEnd"/>
      <w:r>
        <w:t xml:space="preserve"> </w:t>
      </w:r>
      <w:proofErr w:type="spellStart"/>
      <w:r>
        <w:t>inn</w:t>
      </w:r>
      <w:proofErr w:type="spellEnd"/>
      <w:r>
        <w:t xml:space="preserve"> </w:t>
      </w:r>
      <w:proofErr w:type="spellStart"/>
      <w:r>
        <w:t>versuchung</w:t>
      </w:r>
      <w:proofErr w:type="spellEnd"/>
      <w:r>
        <w:t>.</w:t>
      </w:r>
      <w:r>
        <w:br/>
        <w:t xml:space="preserve">Was ist aber in </w:t>
      </w:r>
      <w:proofErr w:type="spellStart"/>
      <w:r>
        <w:t>versuchung</w:t>
      </w:r>
      <w:proofErr w:type="spellEnd"/>
      <w:r>
        <w:t xml:space="preserve"> </w:t>
      </w:r>
      <w:proofErr w:type="spellStart"/>
      <w:r>
        <w:t>füren</w:t>
      </w:r>
      <w:proofErr w:type="spellEnd"/>
      <w:r>
        <w:t xml:space="preserve">? </w:t>
      </w:r>
    </w:p>
    <w:p w14:paraId="0596CAF6" w14:textId="77777777" w:rsidR="000D6773" w:rsidRDefault="000D6773" w:rsidP="000D6773">
      <w:pPr>
        <w:pStyle w:val="StandardWeb"/>
      </w:pPr>
      <w:r>
        <w:rPr>
          <w:rStyle w:val="Fett"/>
          <w:rFonts w:eastAsiaTheme="majorEastAsia"/>
        </w:rPr>
        <w:t>Kind</w:t>
      </w:r>
      <w:r>
        <w:t xml:space="preserve"> </w:t>
      </w:r>
      <w:proofErr w:type="spellStart"/>
      <w:r>
        <w:t>Vns</w:t>
      </w:r>
      <w:proofErr w:type="spellEnd"/>
      <w:r>
        <w:t xml:space="preserve"> hingeben in </w:t>
      </w:r>
      <w:proofErr w:type="spellStart"/>
      <w:r>
        <w:t>ain</w:t>
      </w:r>
      <w:proofErr w:type="spellEnd"/>
      <w:r>
        <w:t xml:space="preserve"> </w:t>
      </w:r>
      <w:proofErr w:type="spellStart"/>
      <w:r>
        <w:t>verkerten</w:t>
      </w:r>
      <w:proofErr w:type="spellEnd"/>
      <w:r>
        <w:t xml:space="preserve"> sinn/ das wir in die </w:t>
      </w:r>
      <w:proofErr w:type="spellStart"/>
      <w:r>
        <w:t>sünd</w:t>
      </w:r>
      <w:proofErr w:type="spellEnd"/>
      <w:r>
        <w:t xml:space="preserve"> bewilligen. </w:t>
      </w:r>
    </w:p>
    <w:p w14:paraId="04F4EA74" w14:textId="77777777" w:rsidR="000D6773" w:rsidRDefault="000D6773" w:rsidP="000D6773">
      <w:pPr>
        <w:pStyle w:val="StandardWeb"/>
      </w:pPr>
      <w:r>
        <w:rPr>
          <w:rStyle w:val="Fett"/>
          <w:rFonts w:eastAsiaTheme="majorEastAsia"/>
        </w:rPr>
        <w:t>Vatter</w:t>
      </w:r>
      <w:r>
        <w:t xml:space="preserve"> </w:t>
      </w:r>
      <w:proofErr w:type="spellStart"/>
      <w:r>
        <w:t>Wa</w:t>
      </w:r>
      <w:proofErr w:type="spellEnd"/>
      <w:r>
        <w:t xml:space="preserve"> mit werden wir angefochten? </w:t>
      </w:r>
    </w:p>
    <w:p w14:paraId="42D328A0" w14:textId="77777777" w:rsidR="000D6773" w:rsidRDefault="000D6773" w:rsidP="000D6773">
      <w:pPr>
        <w:pStyle w:val="StandardWeb"/>
      </w:pPr>
      <w:r>
        <w:rPr>
          <w:rStyle w:val="Fett"/>
          <w:rFonts w:eastAsiaTheme="majorEastAsia"/>
        </w:rPr>
        <w:t>Kind</w:t>
      </w:r>
      <w:r>
        <w:t xml:space="preserve"> Jetz durch leibliche </w:t>
      </w:r>
      <w:proofErr w:type="spellStart"/>
      <w:r>
        <w:t>trübsal</w:t>
      </w:r>
      <w:proofErr w:type="spellEnd"/>
      <w:r>
        <w:t xml:space="preserve"> </w:t>
      </w:r>
      <w:proofErr w:type="spellStart"/>
      <w:r>
        <w:t>vnd</w:t>
      </w:r>
      <w:proofErr w:type="spellEnd"/>
      <w:r>
        <w:t xml:space="preserve"> </w:t>
      </w:r>
      <w:proofErr w:type="spellStart"/>
      <w:r>
        <w:t>widerwertighait</w:t>
      </w:r>
      <w:proofErr w:type="spellEnd"/>
      <w:r>
        <w:t xml:space="preserve">/ </w:t>
      </w:r>
      <w:proofErr w:type="spellStart"/>
      <w:r>
        <w:t>yetz</w:t>
      </w:r>
      <w:proofErr w:type="spellEnd"/>
      <w:r>
        <w:t xml:space="preserve"> durch </w:t>
      </w:r>
      <w:proofErr w:type="spellStart"/>
      <w:r>
        <w:t>flayschliches</w:t>
      </w:r>
      <w:proofErr w:type="spellEnd"/>
      <w:r>
        <w:t xml:space="preserve"> glück </w:t>
      </w:r>
      <w:proofErr w:type="spellStart"/>
      <w:r>
        <w:t>vnnd</w:t>
      </w:r>
      <w:proofErr w:type="spellEnd"/>
      <w:r>
        <w:t xml:space="preserve"> </w:t>
      </w:r>
      <w:proofErr w:type="spellStart"/>
      <w:r>
        <w:t>ergetzlichait</w:t>
      </w:r>
      <w:proofErr w:type="spellEnd"/>
      <w:r>
        <w:t xml:space="preserve">. </w:t>
      </w:r>
    </w:p>
    <w:p w14:paraId="39CA5CB7" w14:textId="77777777" w:rsidR="000D6773" w:rsidRDefault="000D6773" w:rsidP="000D6773">
      <w:pPr>
        <w:pStyle w:val="StandardWeb"/>
      </w:pPr>
      <w:r>
        <w:rPr>
          <w:rStyle w:val="Fett"/>
          <w:rFonts w:eastAsiaTheme="majorEastAsia"/>
        </w:rPr>
        <w:t>Vatter</w:t>
      </w:r>
      <w:r>
        <w:t xml:space="preserve"> </w:t>
      </w:r>
      <w:proofErr w:type="spellStart"/>
      <w:r>
        <w:t>Wahin</w:t>
      </w:r>
      <w:proofErr w:type="spellEnd"/>
      <w:r>
        <w:t xml:space="preserve"> richtet der böse die </w:t>
      </w:r>
      <w:proofErr w:type="spellStart"/>
      <w:r>
        <w:t>versuchungen</w:t>
      </w:r>
      <w:proofErr w:type="spellEnd"/>
      <w:r>
        <w:t xml:space="preserve">? </w:t>
      </w:r>
    </w:p>
    <w:p w14:paraId="2353A31C" w14:textId="77777777" w:rsidR="000D6773" w:rsidRDefault="000D6773" w:rsidP="000D6773">
      <w:pPr>
        <w:pStyle w:val="StandardWeb"/>
      </w:pPr>
      <w:r>
        <w:rPr>
          <w:rStyle w:val="Fett"/>
          <w:rFonts w:eastAsiaTheme="majorEastAsia"/>
        </w:rPr>
        <w:t>Kind</w:t>
      </w:r>
      <w:r>
        <w:t xml:space="preserve"> Das wir </w:t>
      </w:r>
      <w:proofErr w:type="spellStart"/>
      <w:r>
        <w:t>vns</w:t>
      </w:r>
      <w:proofErr w:type="spellEnd"/>
      <w:r>
        <w:t xml:space="preserve"> Gott </w:t>
      </w:r>
      <w:proofErr w:type="spellStart"/>
      <w:r>
        <w:t>nit</w:t>
      </w:r>
      <w:proofErr w:type="spellEnd"/>
      <w:r>
        <w:t xml:space="preserve"> </w:t>
      </w:r>
      <w:proofErr w:type="spellStart"/>
      <w:r>
        <w:t>gäntzlich</w:t>
      </w:r>
      <w:proofErr w:type="spellEnd"/>
      <w:r>
        <w:t xml:space="preserve"> </w:t>
      </w:r>
      <w:proofErr w:type="spellStart"/>
      <w:r>
        <w:t>vertrawen</w:t>
      </w:r>
      <w:proofErr w:type="spellEnd"/>
      <w:r>
        <w:t xml:space="preserve">/ </w:t>
      </w:r>
      <w:proofErr w:type="spellStart"/>
      <w:r>
        <w:t>vnd</w:t>
      </w:r>
      <w:proofErr w:type="spellEnd"/>
      <w:r>
        <w:t xml:space="preserve"> </w:t>
      </w:r>
      <w:proofErr w:type="spellStart"/>
      <w:r>
        <w:t>vnser</w:t>
      </w:r>
      <w:proofErr w:type="spellEnd"/>
      <w:r>
        <w:t xml:space="preserve"> </w:t>
      </w:r>
      <w:proofErr w:type="spellStart"/>
      <w:r>
        <w:t>ergetzlichait</w:t>
      </w:r>
      <w:proofErr w:type="spellEnd"/>
      <w:r>
        <w:t xml:space="preserve"> in der </w:t>
      </w:r>
      <w:proofErr w:type="spellStart"/>
      <w:r>
        <w:t>welt</w:t>
      </w:r>
      <w:proofErr w:type="spellEnd"/>
      <w:r>
        <w:t xml:space="preserve"> </w:t>
      </w:r>
      <w:proofErr w:type="spellStart"/>
      <w:r>
        <w:t>vnd</w:t>
      </w:r>
      <w:proofErr w:type="spellEnd"/>
      <w:r>
        <w:t xml:space="preserve"> Creaturen suchen. </w:t>
      </w:r>
    </w:p>
    <w:p w14:paraId="5AA53FB6" w14:textId="77777777" w:rsidR="000D6773" w:rsidRDefault="000D6773" w:rsidP="000D6773">
      <w:pPr>
        <w:pStyle w:val="StandardWeb"/>
      </w:pPr>
      <w:r>
        <w:rPr>
          <w:rStyle w:val="Fett"/>
          <w:rFonts w:eastAsiaTheme="majorEastAsia"/>
        </w:rPr>
        <w:t>Vatter</w:t>
      </w:r>
      <w:r>
        <w:t xml:space="preserve"> </w:t>
      </w:r>
      <w:proofErr w:type="spellStart"/>
      <w:r>
        <w:t>Wolan</w:t>
      </w:r>
      <w:proofErr w:type="spellEnd"/>
      <w:r>
        <w:t xml:space="preserve"> das </w:t>
      </w:r>
      <w:proofErr w:type="spellStart"/>
      <w:r>
        <w:t>bedencke</w:t>
      </w:r>
      <w:proofErr w:type="spellEnd"/>
      <w:r>
        <w:t xml:space="preserve"> </w:t>
      </w:r>
      <w:proofErr w:type="spellStart"/>
      <w:r>
        <w:t>getrewlich</w:t>
      </w:r>
      <w:proofErr w:type="spellEnd"/>
      <w:r>
        <w:t xml:space="preserve">/ </w:t>
      </w:r>
      <w:proofErr w:type="spellStart"/>
      <w:r>
        <w:t>vnd</w:t>
      </w:r>
      <w:proofErr w:type="spellEnd"/>
      <w:r>
        <w:t xml:space="preserve"> bitte on </w:t>
      </w:r>
      <w:proofErr w:type="spellStart"/>
      <w:r>
        <w:t>vnderlaß</w:t>
      </w:r>
      <w:proofErr w:type="spellEnd"/>
      <w:r>
        <w:t xml:space="preserve"> das dich Gott </w:t>
      </w:r>
      <w:proofErr w:type="spellStart"/>
      <w:r>
        <w:t>nit</w:t>
      </w:r>
      <w:proofErr w:type="spellEnd"/>
      <w:r>
        <w:t xml:space="preserve"> in </w:t>
      </w:r>
      <w:proofErr w:type="spellStart"/>
      <w:r>
        <w:t>versuchung</w:t>
      </w:r>
      <w:proofErr w:type="spellEnd"/>
      <w:r>
        <w:t xml:space="preserve"> </w:t>
      </w:r>
      <w:proofErr w:type="spellStart"/>
      <w:r>
        <w:t>füre</w:t>
      </w:r>
      <w:proofErr w:type="spellEnd"/>
      <w:r>
        <w:t xml:space="preserve">/ </w:t>
      </w:r>
      <w:proofErr w:type="spellStart"/>
      <w:r>
        <w:t>sonder</w:t>
      </w:r>
      <w:proofErr w:type="spellEnd"/>
      <w:r>
        <w:t xml:space="preserve"> erlöse dich von dem </w:t>
      </w:r>
      <w:proofErr w:type="spellStart"/>
      <w:r>
        <w:t>versucher</w:t>
      </w:r>
      <w:proofErr w:type="spellEnd"/>
      <w:r>
        <w:t xml:space="preserve">/ vom alten bösen feind/ Der </w:t>
      </w:r>
      <w:proofErr w:type="spellStart"/>
      <w:r>
        <w:t>vmbher</w:t>
      </w:r>
      <w:proofErr w:type="spellEnd"/>
      <w:r>
        <w:t xml:space="preserve"> geht wie </w:t>
      </w:r>
      <w:proofErr w:type="spellStart"/>
      <w:r>
        <w:t>ain</w:t>
      </w:r>
      <w:proofErr w:type="spellEnd"/>
      <w:r>
        <w:t xml:space="preserve"> brüllender Löw/ </w:t>
      </w:r>
      <w:proofErr w:type="spellStart"/>
      <w:r>
        <w:t>vnd</w:t>
      </w:r>
      <w:proofErr w:type="spellEnd"/>
      <w:r>
        <w:t xml:space="preserve"> </w:t>
      </w:r>
      <w:proofErr w:type="spellStart"/>
      <w:r>
        <w:t>ymmer</w:t>
      </w:r>
      <w:proofErr w:type="spellEnd"/>
      <w:r>
        <w:t xml:space="preserve"> suchet wen er </w:t>
      </w:r>
      <w:proofErr w:type="spellStart"/>
      <w:r>
        <w:t>verschlinde</w:t>
      </w:r>
      <w:proofErr w:type="spellEnd"/>
      <w:r>
        <w:t xml:space="preserve">/ </w:t>
      </w:r>
      <w:proofErr w:type="spellStart"/>
      <w:r>
        <w:t>Wa</w:t>
      </w:r>
      <w:proofErr w:type="spellEnd"/>
      <w:r>
        <w:t xml:space="preserve"> du dann zu </w:t>
      </w:r>
      <w:proofErr w:type="spellStart"/>
      <w:r>
        <w:t>kainem</w:t>
      </w:r>
      <w:proofErr w:type="spellEnd"/>
      <w:r>
        <w:t xml:space="preserve"> </w:t>
      </w:r>
      <w:proofErr w:type="spellStart"/>
      <w:r>
        <w:t>abfall</w:t>
      </w:r>
      <w:proofErr w:type="spellEnd"/>
      <w:r>
        <w:t xml:space="preserve"> von Gott </w:t>
      </w:r>
      <w:proofErr w:type="spellStart"/>
      <w:r>
        <w:t>getriben</w:t>
      </w:r>
      <w:proofErr w:type="spellEnd"/>
      <w:r>
        <w:t xml:space="preserve"> </w:t>
      </w:r>
      <w:proofErr w:type="spellStart"/>
      <w:r>
        <w:t>würst</w:t>
      </w:r>
      <w:proofErr w:type="spellEnd"/>
      <w:r>
        <w:t xml:space="preserve">/ so werden dir alle ding/ wie widerwertig die </w:t>
      </w:r>
      <w:proofErr w:type="spellStart"/>
      <w:r>
        <w:t>ymmer</w:t>
      </w:r>
      <w:proofErr w:type="spellEnd"/>
      <w:r>
        <w:t xml:space="preserve"> sich ansehen lassen/ zu deiner </w:t>
      </w:r>
      <w:proofErr w:type="spellStart"/>
      <w:r>
        <w:t>gewysen</w:t>
      </w:r>
      <w:proofErr w:type="spellEnd"/>
      <w:r>
        <w:t xml:space="preserve"> </w:t>
      </w:r>
      <w:proofErr w:type="spellStart"/>
      <w:r>
        <w:t>säligkait</w:t>
      </w:r>
      <w:proofErr w:type="spellEnd"/>
      <w:r>
        <w:t xml:space="preserve"> dienen/ dir gut </w:t>
      </w:r>
      <w:proofErr w:type="spellStart"/>
      <w:r>
        <w:t>vnd</w:t>
      </w:r>
      <w:proofErr w:type="spellEnd"/>
      <w:r>
        <w:t xml:space="preserve"> </w:t>
      </w:r>
      <w:proofErr w:type="spellStart"/>
      <w:r>
        <w:t>nit</w:t>
      </w:r>
      <w:proofErr w:type="spellEnd"/>
      <w:r>
        <w:t xml:space="preserve"> </w:t>
      </w:r>
      <w:proofErr w:type="spellStart"/>
      <w:r>
        <w:t>böß</w:t>
      </w:r>
      <w:proofErr w:type="spellEnd"/>
      <w:r>
        <w:t xml:space="preserve"> sein.</w:t>
      </w:r>
      <w:r>
        <w:br/>
        <w:t xml:space="preserve">Was ist der </w:t>
      </w:r>
      <w:proofErr w:type="spellStart"/>
      <w:r>
        <w:t>beschluß</w:t>
      </w:r>
      <w:proofErr w:type="spellEnd"/>
      <w:r>
        <w:t xml:space="preserve">? </w:t>
      </w:r>
    </w:p>
    <w:p w14:paraId="108A2175" w14:textId="77777777" w:rsidR="000D6773" w:rsidRDefault="000D6773" w:rsidP="000D6773">
      <w:pPr>
        <w:pStyle w:val="StandardWeb"/>
      </w:pPr>
      <w:r>
        <w:rPr>
          <w:rStyle w:val="Fett"/>
          <w:rFonts w:eastAsiaTheme="majorEastAsia"/>
        </w:rPr>
        <w:t>Kind</w:t>
      </w:r>
      <w:r>
        <w:t xml:space="preserve"> Dann dein ist das reich/ </w:t>
      </w:r>
      <w:proofErr w:type="spellStart"/>
      <w:r>
        <w:t>vnd</w:t>
      </w:r>
      <w:proofErr w:type="spellEnd"/>
      <w:r>
        <w:t xml:space="preserve"> die </w:t>
      </w:r>
      <w:proofErr w:type="spellStart"/>
      <w:r>
        <w:t>krafft</w:t>
      </w:r>
      <w:proofErr w:type="spellEnd"/>
      <w:r>
        <w:t xml:space="preserve">/ </w:t>
      </w:r>
      <w:proofErr w:type="spellStart"/>
      <w:r>
        <w:t>vnd</w:t>
      </w:r>
      <w:proofErr w:type="spellEnd"/>
      <w:r>
        <w:t xml:space="preserve"> die </w:t>
      </w:r>
      <w:proofErr w:type="spellStart"/>
      <w:r>
        <w:t>herrlichait</w:t>
      </w:r>
      <w:proofErr w:type="spellEnd"/>
      <w:r>
        <w:t xml:space="preserve"> in </w:t>
      </w:r>
      <w:proofErr w:type="spellStart"/>
      <w:r>
        <w:t>ewigkait</w:t>
      </w:r>
      <w:proofErr w:type="spellEnd"/>
      <w:r>
        <w:t xml:space="preserve"> Amen. </w:t>
      </w:r>
    </w:p>
    <w:p w14:paraId="1E322E0B" w14:textId="77777777" w:rsidR="000D6773" w:rsidRDefault="000D6773" w:rsidP="000D6773">
      <w:pPr>
        <w:pStyle w:val="StandardWeb"/>
      </w:pPr>
      <w:r>
        <w:rPr>
          <w:rStyle w:val="Fett"/>
          <w:rFonts w:eastAsiaTheme="majorEastAsia"/>
        </w:rPr>
        <w:t>Vatter</w:t>
      </w:r>
      <w:r>
        <w:t xml:space="preserve"> Was </w:t>
      </w:r>
      <w:proofErr w:type="spellStart"/>
      <w:r>
        <w:t>wilt</w:t>
      </w:r>
      <w:proofErr w:type="spellEnd"/>
      <w:r>
        <w:t xml:space="preserve"> du damit? </w:t>
      </w:r>
    </w:p>
    <w:p w14:paraId="061D19BE" w14:textId="77777777" w:rsidR="000D6773" w:rsidRDefault="000D6773" w:rsidP="000D6773">
      <w:pPr>
        <w:pStyle w:val="StandardWeb"/>
      </w:pPr>
      <w:r>
        <w:rPr>
          <w:rStyle w:val="Fett"/>
          <w:rFonts w:eastAsiaTheme="majorEastAsia"/>
        </w:rPr>
        <w:t>Kind</w:t>
      </w:r>
      <w:r>
        <w:t xml:space="preserve"> Gott hat </w:t>
      </w:r>
      <w:proofErr w:type="spellStart"/>
      <w:r>
        <w:t>vns</w:t>
      </w:r>
      <w:proofErr w:type="spellEnd"/>
      <w:r>
        <w:t xml:space="preserve"> </w:t>
      </w:r>
      <w:proofErr w:type="spellStart"/>
      <w:r>
        <w:t>zugsagt</w:t>
      </w:r>
      <w:proofErr w:type="spellEnd"/>
      <w:r>
        <w:t xml:space="preserve"> sein reich in </w:t>
      </w:r>
      <w:proofErr w:type="spellStart"/>
      <w:r>
        <w:t>vns</w:t>
      </w:r>
      <w:proofErr w:type="spellEnd"/>
      <w:r>
        <w:t xml:space="preserve"> zu haben/ sein </w:t>
      </w:r>
      <w:proofErr w:type="spellStart"/>
      <w:r>
        <w:t>krafft</w:t>
      </w:r>
      <w:proofErr w:type="spellEnd"/>
      <w:r>
        <w:t xml:space="preserve"> zu </w:t>
      </w:r>
      <w:proofErr w:type="spellStart"/>
      <w:r>
        <w:t>vnserm</w:t>
      </w:r>
      <w:proofErr w:type="spellEnd"/>
      <w:r>
        <w:t xml:space="preserve"> </w:t>
      </w:r>
      <w:proofErr w:type="spellStart"/>
      <w:r>
        <w:t>hail</w:t>
      </w:r>
      <w:proofErr w:type="spellEnd"/>
      <w:r>
        <w:t xml:space="preserve"> zu </w:t>
      </w:r>
      <w:proofErr w:type="spellStart"/>
      <w:r>
        <w:t>yeben</w:t>
      </w:r>
      <w:proofErr w:type="spellEnd"/>
      <w:r>
        <w:t xml:space="preserve">/ </w:t>
      </w:r>
      <w:proofErr w:type="spellStart"/>
      <w:r>
        <w:t>vnd</w:t>
      </w:r>
      <w:proofErr w:type="spellEnd"/>
      <w:r>
        <w:t xml:space="preserve"> also in </w:t>
      </w:r>
      <w:proofErr w:type="spellStart"/>
      <w:r>
        <w:t>vns</w:t>
      </w:r>
      <w:proofErr w:type="spellEnd"/>
      <w:r>
        <w:t xml:space="preserve"> herrlich zu werden/ </w:t>
      </w:r>
      <w:proofErr w:type="spellStart"/>
      <w:r>
        <w:t>Darumb</w:t>
      </w:r>
      <w:proofErr w:type="spellEnd"/>
      <w:r>
        <w:t xml:space="preserve"> steht </w:t>
      </w:r>
      <w:proofErr w:type="spellStart"/>
      <w:r>
        <w:t>jm</w:t>
      </w:r>
      <w:proofErr w:type="spellEnd"/>
      <w:r>
        <w:t xml:space="preserve"> ja zu/ das Reich/ die </w:t>
      </w:r>
      <w:proofErr w:type="spellStart"/>
      <w:r>
        <w:t>krafft</w:t>
      </w:r>
      <w:proofErr w:type="spellEnd"/>
      <w:r>
        <w:t xml:space="preserve"> </w:t>
      </w:r>
      <w:proofErr w:type="spellStart"/>
      <w:r>
        <w:t>vnd</w:t>
      </w:r>
      <w:proofErr w:type="spellEnd"/>
      <w:r>
        <w:t xml:space="preserve"> </w:t>
      </w:r>
      <w:proofErr w:type="spellStart"/>
      <w:r>
        <w:t>herrlichait</w:t>
      </w:r>
      <w:proofErr w:type="spellEnd"/>
      <w:r>
        <w:t xml:space="preserve">/ </w:t>
      </w:r>
      <w:proofErr w:type="spellStart"/>
      <w:r>
        <w:t>Darauff</w:t>
      </w:r>
      <w:proofErr w:type="spellEnd"/>
      <w:r>
        <w:t xml:space="preserve"> stellen wir dann </w:t>
      </w:r>
      <w:proofErr w:type="spellStart"/>
      <w:r>
        <w:t>vnser</w:t>
      </w:r>
      <w:proofErr w:type="spellEnd"/>
      <w:r>
        <w:t xml:space="preserve"> bitte. </w:t>
      </w:r>
    </w:p>
    <w:p w14:paraId="257134EA" w14:textId="77777777" w:rsidR="000D6773" w:rsidRDefault="000D6773" w:rsidP="000D6773">
      <w:pPr>
        <w:pStyle w:val="StandardWeb"/>
      </w:pPr>
      <w:r>
        <w:rPr>
          <w:rStyle w:val="Fett"/>
          <w:rFonts w:eastAsiaTheme="majorEastAsia"/>
        </w:rPr>
        <w:t>Vatter</w:t>
      </w:r>
      <w:r>
        <w:t xml:space="preserve"> Das gebe dir Gott recht zu glauben/ so </w:t>
      </w:r>
      <w:proofErr w:type="spellStart"/>
      <w:r>
        <w:t>bistu</w:t>
      </w:r>
      <w:proofErr w:type="spellEnd"/>
      <w:r>
        <w:t xml:space="preserve"> </w:t>
      </w:r>
      <w:proofErr w:type="spellStart"/>
      <w:r>
        <w:t>sälig</w:t>
      </w:r>
      <w:proofErr w:type="spellEnd"/>
      <w:r>
        <w:t xml:space="preserve">/ Amen. </w:t>
      </w:r>
    </w:p>
    <w:p w14:paraId="0307B2E7" w14:textId="77777777" w:rsidR="000D6773" w:rsidRDefault="000D6773" w:rsidP="000D6773">
      <w:pPr>
        <w:pStyle w:val="StandardWeb"/>
      </w:pPr>
      <w:proofErr w:type="spellStart"/>
      <w:r>
        <w:t>Getruckt</w:t>
      </w:r>
      <w:proofErr w:type="spellEnd"/>
      <w:r>
        <w:t xml:space="preserve"> zu </w:t>
      </w:r>
      <w:proofErr w:type="spellStart"/>
      <w:r>
        <w:t>Augspurg</w:t>
      </w:r>
      <w:proofErr w:type="spellEnd"/>
      <w:r>
        <w:t xml:space="preserve">/ durch Philipp </w:t>
      </w:r>
      <w:proofErr w:type="spellStart"/>
      <w:r>
        <w:t>Vlhart</w:t>
      </w:r>
      <w:proofErr w:type="spellEnd"/>
      <w:r>
        <w:t xml:space="preserve">/ in </w:t>
      </w:r>
      <w:proofErr w:type="spellStart"/>
      <w:r>
        <w:t>Sant</w:t>
      </w:r>
      <w:proofErr w:type="spellEnd"/>
      <w:r>
        <w:t xml:space="preserve"> </w:t>
      </w:r>
      <w:proofErr w:type="spellStart"/>
      <w:r>
        <w:t>Katherinen</w:t>
      </w:r>
      <w:proofErr w:type="spellEnd"/>
      <w:r>
        <w:t xml:space="preserve"> </w:t>
      </w:r>
      <w:proofErr w:type="spellStart"/>
      <w:r>
        <w:t>gassen</w:t>
      </w:r>
      <w:proofErr w:type="spellEnd"/>
      <w:r>
        <w:t xml:space="preserve">. </w:t>
      </w:r>
    </w:p>
    <w:p w14:paraId="73A48395" w14:textId="77777777" w:rsidR="0022039F" w:rsidRDefault="0022039F" w:rsidP="0022039F"/>
    <w:p w14:paraId="0958DC46" w14:textId="77777777" w:rsidR="00D5498D" w:rsidRPr="00D5498D" w:rsidRDefault="007166CE" w:rsidP="008E63BE">
      <w:pPr>
        <w:pStyle w:val="berschrift1"/>
      </w:pPr>
      <w:r>
        <w:br w:type="page"/>
      </w:r>
      <w:r w:rsidR="00D5498D" w:rsidRPr="00D5498D">
        <w:t>Quellen:</w:t>
      </w:r>
    </w:p>
    <w:p w14:paraId="310727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8AAF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57517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0B296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F40451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FA8243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81C15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CE340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37381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270F6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B01B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9275C5F" w14:textId="387D1C6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73"/>
    <w:rsid w:val="00082307"/>
    <w:rsid w:val="000C66E5"/>
    <w:rsid w:val="000D6773"/>
    <w:rsid w:val="001F54C4"/>
    <w:rsid w:val="0022039F"/>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01140"/>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BF4C7"/>
  <w15:chartTrackingRefBased/>
  <w15:docId w15:val="{8AB3B437-698F-4A26-A42C-6FEC9DEF2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D677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35085255">
      <w:bodyDiv w:val="1"/>
      <w:marLeft w:val="0"/>
      <w:marRight w:val="0"/>
      <w:marTop w:val="0"/>
      <w:marBottom w:val="0"/>
      <w:divBdr>
        <w:top w:val="none" w:sz="0" w:space="0" w:color="auto"/>
        <w:left w:val="none" w:sz="0" w:space="0" w:color="auto"/>
        <w:bottom w:val="none" w:sz="0" w:space="0" w:color="auto"/>
        <w:right w:val="none" w:sz="0" w:space="0" w:color="auto"/>
      </w:divBdr>
      <w:divsChild>
        <w:div w:id="76534448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520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6003</Words>
  <Characters>37822</Characters>
  <Application>Microsoft Office Word</Application>
  <DocSecurity>0</DocSecurity>
  <Lines>315</Lines>
  <Paragraphs>87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Straßburger Catechismus</dc:title>
  <dc:subject/>
  <dc:creator>Bucer, Martin</dc:creator>
  <cp:keywords/>
  <dc:description/>
  <cp:lastModifiedBy>webmaster@glaubensstimme.de</cp:lastModifiedBy>
  <cp:revision>3</cp:revision>
  <dcterms:created xsi:type="dcterms:W3CDTF">2021-04-17T06:37:00Z</dcterms:created>
  <dcterms:modified xsi:type="dcterms:W3CDTF">2021-04-17T17:21:00Z</dcterms:modified>
  <dc:language>de</dc:language>
</cp:coreProperties>
</file>